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02FE0C">
      <w:pPr>
        <w:bidi w:val="0"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en-IN" w:eastAsia="zh-CN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IN" w:eastAsia="zh-CN"/>
        </w:rPr>
        <w:t>PRACTICAL NO.06</w:t>
      </w:r>
    </w:p>
    <w:p w14:paraId="0EE254F3">
      <w:pPr>
        <w:bidi w:val="0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Configure IOS Intrusion Prevention System (IPS) Using the CLI</w:t>
      </w:r>
    </w:p>
    <w:p w14:paraId="4FB74464">
      <w:pPr>
        <w:bidi w:val="0"/>
        <w:rPr>
          <w:rFonts w:hint="default"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  <w:lang w:val="en-I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5749290" cy="2755265"/>
            <wp:effectExtent l="9525" t="9525" r="17145" b="24130"/>
            <wp:docPr id="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49290" cy="27552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E729A4D">
      <w:pPr>
        <w:bidi w:val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2B237981">
      <w:pPr>
        <w:bidi w:val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IN"/>
        </w:rPr>
        <w:t xml:space="preserve">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4963160" cy="2139950"/>
            <wp:effectExtent l="9525" t="9525" r="10795" b="14605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63160" cy="21399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4D92208">
      <w:pPr>
        <w:bidi w:val="0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 w14:paraId="564207A5">
      <w:pPr>
        <w:bidi w:val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Enable IOS IPS</w:t>
      </w:r>
    </w:p>
    <w:p w14:paraId="62CF8227">
      <w:pPr>
        <w:bidi w:val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Enable the Security Technology package</w:t>
      </w:r>
    </w:p>
    <w:p w14:paraId="73E8A2C2">
      <w:pPr>
        <w:bidi w:val="0"/>
        <w:rPr>
          <w:rFonts w:hint="default" w:ascii="Times New Roman" w:hAnsi="Times New Roman" w:cs="Times New Roman"/>
          <w:sz w:val="24"/>
          <w:szCs w:val="24"/>
          <w:lang w:val="en-IN"/>
        </w:rPr>
      </w:pPr>
      <w:r>
        <w:rPr>
          <w:rFonts w:hint="default" w:ascii="Times New Roman" w:hAnsi="Times New Roman" w:cs="Times New Roman"/>
          <w:sz w:val="24"/>
          <w:szCs w:val="24"/>
          <w:lang w:val="en-IN"/>
        </w:rPr>
        <w:t xml:space="preserve">         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3901440" cy="2130425"/>
            <wp:effectExtent l="9525" t="9525" r="20955" b="2413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01440" cy="21304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  <w:lang w:val="en-IN"/>
        </w:rPr>
        <w:t xml:space="preserve"> </w:t>
      </w:r>
    </w:p>
    <w:p w14:paraId="170440BB">
      <w:pPr>
        <w:bidi w:val="0"/>
        <w:rPr>
          <w:rFonts w:hint="default" w:ascii="Times New Roman" w:hAnsi="Times New Roman" w:cs="Times New Roman"/>
          <w:sz w:val="24"/>
          <w:szCs w:val="24"/>
        </w:rPr>
      </w:pPr>
    </w:p>
    <w:p w14:paraId="47745FAE">
      <w:pPr>
        <w:bidi w:val="0"/>
        <w:rPr>
          <w:rFonts w:hint="default" w:ascii="Times New Roman" w:hAnsi="Times New Roman" w:cs="Times New Roman"/>
          <w:sz w:val="24"/>
          <w:szCs w:val="24"/>
          <w:lang w:val="en-IN"/>
        </w:rPr>
      </w:pPr>
      <w:r>
        <w:rPr>
          <w:rFonts w:hint="default" w:ascii="Times New Roman" w:hAnsi="Times New Roman" w:cs="Times New Roman"/>
          <w:sz w:val="24"/>
          <w:szCs w:val="24"/>
          <w:lang w:val="en-IN"/>
        </w:rPr>
        <w:t xml:space="preserve">     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4293235" cy="2877185"/>
            <wp:effectExtent l="9525" t="9525" r="10160" b="2413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93235" cy="28771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  <w:lang w:val="en-IN"/>
        </w:rPr>
        <w:t xml:space="preserve"> </w:t>
      </w:r>
    </w:p>
    <w:p w14:paraId="5128B751">
      <w:pPr>
        <w:bidi w:val="0"/>
        <w:rPr>
          <w:rFonts w:hint="default" w:ascii="Times New Roman" w:hAnsi="Times New Roman" w:cs="Times New Roman"/>
          <w:sz w:val="24"/>
          <w:szCs w:val="24"/>
        </w:rPr>
      </w:pPr>
    </w:p>
    <w:p w14:paraId="0F1901A6">
      <w:pPr>
        <w:bidi w:val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Verify network connectivity</w:t>
      </w:r>
    </w:p>
    <w:p w14:paraId="4FFBFFA1">
      <w:pPr>
        <w:bidi w:val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I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5250815" cy="830580"/>
            <wp:effectExtent l="9525" t="9525" r="12700" b="133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50815" cy="8305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A3E84F6">
      <w:pPr>
        <w:bidi w:val="0"/>
        <w:rPr>
          <w:rFonts w:hint="default" w:ascii="Times New Roman" w:hAnsi="Times New Roman" w:cs="Times New Roman"/>
          <w:sz w:val="24"/>
          <w:szCs w:val="24"/>
        </w:rPr>
      </w:pPr>
    </w:p>
    <w:p w14:paraId="3552A21C">
      <w:pPr>
        <w:bidi w:val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Create an IOS IPS configuration directory in flash</w:t>
      </w:r>
    </w:p>
    <w:p w14:paraId="308580C9">
      <w:pPr>
        <w:bidi w:val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IN"/>
        </w:rPr>
        <w:t xml:space="preserve">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5027295" cy="1788160"/>
            <wp:effectExtent l="9525" t="9525" r="22860" b="158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27295" cy="17881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9AF12A9">
      <w:pPr>
        <w:bidi w:val="0"/>
        <w:rPr>
          <w:rFonts w:hint="default" w:ascii="Times New Roman" w:hAnsi="Times New Roman" w:cs="Times New Roman"/>
          <w:sz w:val="24"/>
          <w:szCs w:val="24"/>
        </w:rPr>
      </w:pPr>
    </w:p>
    <w:p w14:paraId="52C895B0">
      <w:pPr>
        <w:bidi w:val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Configure the IPS signature storage location</w:t>
      </w:r>
      <w:r>
        <w:rPr>
          <w:rFonts w:hint="default" w:ascii="Times New Roman" w:hAnsi="Times New Roman" w:cs="Times New Roman"/>
          <w:sz w:val="24"/>
          <w:szCs w:val="24"/>
          <w:lang w:val="en-IN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Create an IPS rule</w:t>
      </w:r>
      <w:r>
        <w:rPr>
          <w:rFonts w:hint="default" w:ascii="Times New Roman" w:hAnsi="Times New Roman" w:cs="Times New Roman"/>
          <w:sz w:val="24"/>
          <w:szCs w:val="24"/>
          <w:lang w:val="en-IN" w:eastAsia="zh-CN"/>
        </w:rPr>
        <w:t>,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Enable logging</w:t>
      </w:r>
    </w:p>
    <w:p w14:paraId="40F41688">
      <w:pPr>
        <w:bidi w:val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IN"/>
        </w:rPr>
        <w:t xml:space="preserve">    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4465320" cy="2773680"/>
            <wp:effectExtent l="9525" t="9525" r="20955" b="209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65320" cy="27736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AC58ABD">
      <w:pPr>
        <w:bidi w:val="0"/>
        <w:rPr>
          <w:rFonts w:hint="default" w:ascii="Times New Roman" w:hAnsi="Times New Roman" w:cs="Times New Roman"/>
          <w:sz w:val="24"/>
          <w:szCs w:val="24"/>
        </w:rPr>
      </w:pPr>
    </w:p>
    <w:p w14:paraId="70B8377F">
      <w:pPr>
        <w:bidi w:val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Configure IOS IPS to use the signature categories.</w:t>
      </w:r>
    </w:p>
    <w:p w14:paraId="4B1DBBD9">
      <w:pPr>
        <w:bidi w:val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IN"/>
        </w:rPr>
        <w:t xml:space="preserve">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4694555" cy="3268980"/>
            <wp:effectExtent l="9525" t="9525" r="20320" b="133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94555" cy="32689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FF1A1AB">
      <w:pPr>
        <w:bidi w:val="0"/>
        <w:rPr>
          <w:rFonts w:hint="default" w:ascii="Times New Roman" w:hAnsi="Times New Roman" w:cs="Times New Roman"/>
          <w:sz w:val="24"/>
          <w:szCs w:val="24"/>
        </w:rPr>
      </w:pPr>
    </w:p>
    <w:p w14:paraId="5B30A1F9">
      <w:pPr>
        <w:bidi w:val="0"/>
        <w:rPr>
          <w:rFonts w:hint="default" w:ascii="Times New Roman" w:hAnsi="Times New Roman" w:cs="Times New Roman"/>
          <w:sz w:val="24"/>
          <w:szCs w:val="24"/>
        </w:rPr>
      </w:pPr>
    </w:p>
    <w:p w14:paraId="4D7B1D3C">
      <w:pPr>
        <w:bidi w:val="0"/>
        <w:rPr>
          <w:rFonts w:hint="default" w:ascii="Times New Roman" w:hAnsi="Times New Roman" w:cs="Times New Roman"/>
          <w:sz w:val="24"/>
          <w:szCs w:val="24"/>
        </w:rPr>
      </w:pPr>
    </w:p>
    <w:p w14:paraId="02C1FE35">
      <w:pPr>
        <w:bidi w:val="0"/>
        <w:rPr>
          <w:rFonts w:hint="default" w:ascii="Times New Roman" w:hAnsi="Times New Roman" w:cs="Times New Roman"/>
          <w:sz w:val="24"/>
          <w:szCs w:val="24"/>
        </w:rPr>
      </w:pPr>
    </w:p>
    <w:p w14:paraId="6B1D0C0C">
      <w:pPr>
        <w:bidi w:val="0"/>
        <w:rPr>
          <w:rFonts w:hint="default" w:ascii="Times New Roman" w:hAnsi="Times New Roman" w:cs="Times New Roman"/>
          <w:sz w:val="24"/>
          <w:szCs w:val="24"/>
        </w:rPr>
      </w:pPr>
    </w:p>
    <w:p w14:paraId="72478DED">
      <w:pPr>
        <w:bidi w:val="0"/>
        <w:rPr>
          <w:rFonts w:hint="default" w:ascii="Times New Roman" w:hAnsi="Times New Roman" w:cs="Times New Roman"/>
          <w:sz w:val="24"/>
          <w:szCs w:val="24"/>
        </w:rPr>
      </w:pPr>
    </w:p>
    <w:p w14:paraId="654CB607">
      <w:pPr>
        <w:bidi w:val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4A0E83F9">
      <w:pPr>
        <w:bidi w:val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2AC0F31E">
      <w:pPr>
        <w:bidi w:val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Apply the IPS rule to an interface</w:t>
      </w:r>
    </w:p>
    <w:p w14:paraId="44374EDE">
      <w:pPr>
        <w:bidi w:val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12DDFEBC">
      <w:pPr>
        <w:bidi w:val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IN"/>
        </w:rPr>
        <w:t xml:space="preserve">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5191125" cy="3313430"/>
            <wp:effectExtent l="9525" t="9525" r="11430" b="1460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33134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63227A0">
      <w:pPr>
        <w:bidi w:val="0"/>
        <w:rPr>
          <w:rFonts w:hint="default" w:ascii="Times New Roman" w:hAnsi="Times New Roman" w:cs="Times New Roman"/>
          <w:sz w:val="24"/>
          <w:szCs w:val="24"/>
        </w:rPr>
      </w:pPr>
    </w:p>
    <w:p w14:paraId="79FA5739">
      <w:pPr>
        <w:bidi w:val="0"/>
        <w:rPr>
          <w:rFonts w:hint="default" w:ascii="Times New Roman" w:hAnsi="Times New Roman" w:cs="Times New Roman"/>
          <w:sz w:val="24"/>
          <w:szCs w:val="24"/>
        </w:rPr>
      </w:pPr>
    </w:p>
    <w:p w14:paraId="4F86E786">
      <w:pPr>
        <w:bidi w:val="0"/>
        <w:rPr>
          <w:rFonts w:hint="default" w:ascii="Times New Roman" w:hAnsi="Times New Roman" w:cs="Times New Roman"/>
          <w:sz w:val="24"/>
          <w:szCs w:val="24"/>
        </w:rPr>
      </w:pPr>
    </w:p>
    <w:p w14:paraId="3E55474A">
      <w:pPr>
        <w:bidi w:val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Modify the Signature</w:t>
      </w:r>
    </w:p>
    <w:p w14:paraId="0DE59823">
      <w:pPr>
        <w:bidi w:val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Change the event-action of a signature</w:t>
      </w:r>
    </w:p>
    <w:p w14:paraId="7C7C3044">
      <w:pPr>
        <w:bidi w:val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IN"/>
        </w:rPr>
        <w:t xml:space="preserve">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5216525" cy="4478655"/>
            <wp:effectExtent l="9525" t="9525" r="16510" b="2286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16525" cy="44786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50259D5">
      <w:pPr>
        <w:bidi w:val="0"/>
        <w:rPr>
          <w:rFonts w:hint="default" w:ascii="Times New Roman" w:hAnsi="Times New Roman" w:cs="Times New Roman"/>
          <w:sz w:val="24"/>
          <w:szCs w:val="24"/>
        </w:rPr>
      </w:pPr>
    </w:p>
    <w:p w14:paraId="6482955A">
      <w:pPr>
        <w:bidi w:val="0"/>
        <w:rPr>
          <w:rFonts w:hint="default" w:ascii="Times New Roman" w:hAnsi="Times New Roman" w:cs="Times New Roman"/>
          <w:sz w:val="24"/>
          <w:szCs w:val="24"/>
        </w:rPr>
      </w:pPr>
    </w:p>
    <w:p w14:paraId="62C699CD">
      <w:pPr>
        <w:bidi w:val="0"/>
        <w:rPr>
          <w:rFonts w:hint="default" w:ascii="Times New Roman" w:hAnsi="Times New Roman" w:cs="Times New Roman"/>
          <w:sz w:val="24"/>
          <w:szCs w:val="24"/>
        </w:rPr>
      </w:pPr>
    </w:p>
    <w:p w14:paraId="40E03BA7">
      <w:pPr>
        <w:bidi w:val="0"/>
        <w:rPr>
          <w:rFonts w:hint="default" w:ascii="Times New Roman" w:hAnsi="Times New Roman" w:cs="Times New Roman"/>
          <w:sz w:val="24"/>
          <w:szCs w:val="24"/>
        </w:rPr>
      </w:pPr>
    </w:p>
    <w:p w14:paraId="29BB7B9B">
      <w:pPr>
        <w:bidi w:val="0"/>
        <w:rPr>
          <w:rFonts w:hint="default" w:ascii="Times New Roman" w:hAnsi="Times New Roman" w:cs="Times New Roman"/>
          <w:sz w:val="24"/>
          <w:szCs w:val="24"/>
        </w:rPr>
      </w:pPr>
    </w:p>
    <w:p w14:paraId="271DFC68">
      <w:pPr>
        <w:bidi w:val="0"/>
        <w:rPr>
          <w:rFonts w:hint="default" w:ascii="Times New Roman" w:hAnsi="Times New Roman" w:cs="Times New Roman"/>
          <w:sz w:val="24"/>
          <w:szCs w:val="24"/>
        </w:rPr>
      </w:pPr>
    </w:p>
    <w:p w14:paraId="1661BBFB">
      <w:pPr>
        <w:bidi w:val="0"/>
        <w:rPr>
          <w:rFonts w:hint="default" w:ascii="Times New Roman" w:hAnsi="Times New Roman" w:cs="Times New Roman"/>
          <w:sz w:val="24"/>
          <w:szCs w:val="24"/>
        </w:rPr>
      </w:pPr>
    </w:p>
    <w:p w14:paraId="3387E6AA">
      <w:pPr>
        <w:bidi w:val="0"/>
        <w:rPr>
          <w:rFonts w:hint="default" w:ascii="Times New Roman" w:hAnsi="Times New Roman" w:cs="Times New Roman"/>
          <w:sz w:val="24"/>
          <w:szCs w:val="24"/>
        </w:rPr>
      </w:pPr>
    </w:p>
    <w:p w14:paraId="71758521">
      <w:pPr>
        <w:bidi w:val="0"/>
        <w:rPr>
          <w:rFonts w:hint="default" w:ascii="Times New Roman" w:hAnsi="Times New Roman" w:cs="Times New Roman"/>
          <w:sz w:val="24"/>
          <w:szCs w:val="24"/>
        </w:rPr>
      </w:pPr>
    </w:p>
    <w:p w14:paraId="4578AC44">
      <w:pPr>
        <w:bidi w:val="0"/>
        <w:rPr>
          <w:rFonts w:hint="default" w:ascii="Times New Roman" w:hAnsi="Times New Roman" w:cs="Times New Roman"/>
          <w:sz w:val="24"/>
          <w:szCs w:val="24"/>
        </w:rPr>
      </w:pPr>
    </w:p>
    <w:p w14:paraId="27EDA7F9">
      <w:pPr>
        <w:bidi w:val="0"/>
        <w:rPr>
          <w:rFonts w:hint="default" w:ascii="Times New Roman" w:hAnsi="Times New Roman" w:cs="Times New Roman"/>
          <w:sz w:val="24"/>
          <w:szCs w:val="24"/>
        </w:rPr>
      </w:pPr>
    </w:p>
    <w:p w14:paraId="56C2A19D">
      <w:pPr>
        <w:bidi w:val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Use show commands to verify IPS.</w:t>
      </w:r>
    </w:p>
    <w:p w14:paraId="5786E6E5">
      <w:pPr>
        <w:bidi w:val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IN"/>
        </w:rPr>
        <w:t xml:space="preserve">        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4509770" cy="6456680"/>
            <wp:effectExtent l="9525" t="9525" r="22225" b="1079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09770" cy="64566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266239F">
      <w:pPr>
        <w:bidi w:val="0"/>
        <w:rPr>
          <w:rFonts w:hint="default" w:ascii="Times New Roman" w:hAnsi="Times New Roman" w:cs="Times New Roman"/>
          <w:sz w:val="24"/>
          <w:szCs w:val="24"/>
        </w:rPr>
      </w:pPr>
    </w:p>
    <w:p w14:paraId="1ABDB621">
      <w:pPr>
        <w:bidi w:val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Verify that IPS is working properly.</w:t>
      </w:r>
    </w:p>
    <w:p w14:paraId="06177B8E">
      <w:pPr>
        <w:bidi w:val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I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5433060" cy="887730"/>
            <wp:effectExtent l="9525" t="9525" r="13335" b="1714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33060" cy="8877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119C449">
      <w:pPr>
        <w:bidi w:val="0"/>
        <w:rPr>
          <w:rFonts w:hint="default" w:ascii="Times New Roman" w:hAnsi="Times New Roman" w:cs="Times New Roman"/>
          <w:sz w:val="24"/>
          <w:szCs w:val="24"/>
        </w:rPr>
      </w:pPr>
    </w:p>
    <w:p w14:paraId="13924A50">
      <w:pPr>
        <w:bidi w:val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25513991">
      <w:pPr>
        <w:bidi w:val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6329C9C6">
      <w:pPr>
        <w:bidi w:val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41FFAD5F">
      <w:pPr>
        <w:bidi w:val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29A6FCE5">
      <w:pPr>
        <w:bidi w:val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2C1218CC">
      <w:pPr>
        <w:bidi w:val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1BD387F1">
      <w:pPr>
        <w:bidi w:val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403EC8A0">
      <w:pPr>
        <w:bidi w:val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0242DDCA">
      <w:pPr>
        <w:bidi w:val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793CE002">
      <w:pPr>
        <w:bidi w:val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479E102B">
      <w:pPr>
        <w:bidi w:val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3511DD8B">
      <w:pPr>
        <w:bidi w:val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3D152E87">
      <w:pPr>
        <w:bidi w:val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7E7787AC">
      <w:pPr>
        <w:bidi w:val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7CE6AE7E">
      <w:pPr>
        <w:bidi w:val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69DD6B71">
      <w:pPr>
        <w:bidi w:val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1AF84F09">
      <w:pPr>
        <w:bidi w:val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776C6609">
      <w:pPr>
        <w:bidi w:val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654B9C6B">
      <w:pPr>
        <w:bidi w:val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View the syslog messages.</w:t>
      </w:r>
    </w:p>
    <w:p w14:paraId="2C25447A">
      <w:pPr>
        <w:bidi w:val="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4B5681FD">
      <w:pPr>
        <w:bidi w:val="0"/>
        <w:rPr>
          <w:rFonts w:hint="default" w:ascii="Times New Roman" w:hAnsi="Times New Roman" w:cs="Times New Roman"/>
          <w:sz w:val="24"/>
          <w:szCs w:val="24"/>
          <w:lang w:val="en-IN"/>
        </w:rPr>
      </w:pPr>
      <w:r>
        <w:rPr>
          <w:rFonts w:hint="default" w:ascii="Times New Roman" w:hAnsi="Times New Roman" w:cs="Times New Roman"/>
          <w:sz w:val="24"/>
          <w:szCs w:val="24"/>
          <w:lang w:val="en-IN"/>
        </w:rPr>
        <w:t xml:space="preserve">        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5043170" cy="5171440"/>
            <wp:effectExtent l="9525" t="9525" r="22225" b="1587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043170" cy="51714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B49ACC5">
      <w:pPr>
        <w:bidi w:val="0"/>
        <w:rPr>
          <w:rFonts w:hint="default" w:ascii="Times New Roman" w:hAnsi="Times New Roman" w:cs="Times New Roman"/>
          <w:sz w:val="24"/>
          <w:szCs w:val="24"/>
        </w:rPr>
      </w:pPr>
    </w:p>
    <w:sectPr>
      <w:headerReference r:id="rId3" w:type="default"/>
      <w:pgSz w:w="12240" w:h="20103"/>
      <w:pgMar w:top="1100" w:right="1519" w:bottom="1100" w:left="1519" w:header="720" w:footer="720" w:gutter="0"/>
      <w:pgBorders>
        <w:top w:val="double" w:color="auto" w:sz="4" w:space="1"/>
        <w:left w:val="double" w:color="auto" w:sz="4" w:space="4"/>
        <w:bottom w:val="double" w:color="auto" w:sz="4" w:space="1"/>
        <w:right w:val="double" w:color="auto" w:sz="4" w:space="4"/>
      </w:pgBorders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imesNewRomanPS-Bold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-Bold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EE12CE">
    <w:pPr>
      <w:pStyle w:val="40"/>
      <w:jc w:val="right"/>
      <w:rPr>
        <w:rFonts w:hint="default" w:ascii="Times New Roman" w:hAnsi="Times New Roman" w:cs="Times New Roman"/>
        <w:sz w:val="24"/>
        <w:szCs w:val="24"/>
        <w:lang w:val="en-IN"/>
      </w:rPr>
    </w:pPr>
    <w:r>
      <w:rPr>
        <w:rFonts w:hint="default" w:ascii="Times New Roman" w:hAnsi="Times New Roman" w:cs="Times New Roman"/>
        <w:sz w:val="24"/>
        <w:szCs w:val="24"/>
        <w:lang w:val="en-IN"/>
      </w:rPr>
      <w:tab/>
      <w:t/>
    </w:r>
    <w:r>
      <w:rPr>
        <w:rFonts w:hint="default" w:ascii="Times New Roman" w:hAnsi="Times New Roman" w:cs="Times New Roman"/>
        <w:sz w:val="24"/>
        <w:szCs w:val="24"/>
        <w:lang w:val="en-IN"/>
      </w:rPr>
      <w:tab/>
      <w:t>ROLL NO.60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82"/>
      <w:lvlText w:val="%1."/>
      <w:lvlJc w:val="left"/>
      <w:pPr>
        <w:tabs>
          <w:tab w:val="left" w:pos="2040"/>
        </w:tabs>
        <w:ind w:left="2040" w:leftChars="800" w:hanging="360" w:hangingChars="20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81"/>
      <w:lvlText w:val="%1."/>
      <w:lvlJc w:val="left"/>
      <w:pPr>
        <w:tabs>
          <w:tab w:val="left" w:pos="1620"/>
        </w:tabs>
        <w:ind w:left="1620" w:leftChars="600" w:hanging="360" w:hangingChars="20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80"/>
      <w:lvlText w:val="%1."/>
      <w:lvlJc w:val="left"/>
      <w:pPr>
        <w:tabs>
          <w:tab w:val="left" w:pos="1200"/>
        </w:tabs>
        <w:ind w:left="1200" w:leftChars="400" w:hanging="360" w:hangingChars="20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79"/>
      <w:lvlText w:val="%1."/>
      <w:lvlJc w:val="left"/>
      <w:pPr>
        <w:tabs>
          <w:tab w:val="left" w:pos="780"/>
        </w:tabs>
        <w:ind w:left="780" w:leftChars="200" w:hanging="360" w:hangingChars="20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72"/>
      <w:lvlText w:val=""/>
      <w:lvlJc w:val="left"/>
      <w:pPr>
        <w:tabs>
          <w:tab w:val="left" w:pos="2040"/>
        </w:tabs>
        <w:ind w:left="2040" w:leftChars="800" w:hanging="360" w:hangingChars="20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71"/>
      <w:lvlText w:val=""/>
      <w:lvlJc w:val="left"/>
      <w:pPr>
        <w:tabs>
          <w:tab w:val="left" w:pos="1620"/>
        </w:tabs>
        <w:ind w:left="1620" w:leftChars="600" w:hanging="360" w:hangingChars="20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70"/>
      <w:lvlText w:val=""/>
      <w:lvlJc w:val="left"/>
      <w:pPr>
        <w:tabs>
          <w:tab w:val="left" w:pos="1200"/>
        </w:tabs>
        <w:ind w:left="1200" w:leftChars="400" w:hanging="360" w:hangingChars="20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69"/>
      <w:lvlText w:val=""/>
      <w:lvlJc w:val="left"/>
      <w:pPr>
        <w:tabs>
          <w:tab w:val="left" w:pos="780"/>
        </w:tabs>
        <w:ind w:left="780" w:leftChars="200" w:hanging="360" w:hangingChars="20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78"/>
      <w:lvlText w:val="%1."/>
      <w:lvlJc w:val="left"/>
      <w:pPr>
        <w:tabs>
          <w:tab w:val="left" w:pos="360"/>
        </w:tabs>
        <w:ind w:left="360" w:hanging="360" w:hangingChars="20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68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displayBackgroundShape w:val="1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footnoteLayoutLikeWW8/>
    <w:forgetLastTabAlignment/>
    <w:adjustLineHeightInTable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6D74F3"/>
    <w:rsid w:val="00050A31"/>
    <w:rsid w:val="000716D2"/>
    <w:rsid w:val="00071AAB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49F0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91424"/>
    <w:rsid w:val="00AA2C77"/>
    <w:rsid w:val="00AC3FB9"/>
    <w:rsid w:val="00AC702A"/>
    <w:rsid w:val="00AD226F"/>
    <w:rsid w:val="00B13A52"/>
    <w:rsid w:val="00B24CF4"/>
    <w:rsid w:val="00B2699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76A4"/>
    <w:rsid w:val="00CA2C6C"/>
    <w:rsid w:val="00CC0600"/>
    <w:rsid w:val="00CC78AC"/>
    <w:rsid w:val="00CF7953"/>
    <w:rsid w:val="00D07232"/>
    <w:rsid w:val="00D10245"/>
    <w:rsid w:val="00D21BDD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82F7D82"/>
    <w:rsid w:val="15F779E1"/>
    <w:rsid w:val="48D30C1C"/>
    <w:rsid w:val="56361FBB"/>
    <w:rsid w:val="566D74F3"/>
    <w:rsid w:val="747A2BD0"/>
    <w:rsid w:val="77BC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qFormat="1" w:unhideWhenUsed="0" w:uiPriority="0" w:semiHidden="0" w:name="line number"/>
    <w:lsdException w:unhideWhenUsed="0" w:uiPriority="0" w:semiHidden="0" w:name="page number"/>
    <w:lsdException w:qFormat="1"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qFormat="1"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qFormat="1"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qFormat="1"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qFormat="1" w:unhideWhenUsed="0" w:uiPriority="0" w:semiHidden="0" w:name="List Continue 2"/>
    <w:lsdException w:unhideWhenUsed="0" w:uiPriority="0" w:semiHidden="0" w:name="List Continue 3"/>
    <w:lsdException w:qFormat="1"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qFormat="1"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  <w:lsdException w:qFormat="1"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qFormat="1"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qFormat="1" w:unhideWhenUsed="0" w:uiPriority="69" w:semiHidden="0" w:name="Medium Grid 3 Accent 1"/>
    <w:lsdException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qFormat="1"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unhideWhenUsed="0" w:uiPriority="64" w:semiHidden="0" w:name="Medium Shading 2 Accent 3"/>
    <w:lsdException w:qFormat="1"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unhideWhenUsed="0" w:uiPriority="60" w:semiHidden="0" w:name="Light Shading Accent 4"/>
    <w:lsdException w:qFormat="1"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unhideWhenUsed="0" w:uiPriority="61" w:semiHidden="0" w:name="Light List Accent 5"/>
    <w:lsdException w:qFormat="1"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qFormat="1" w:unhideWhenUsed="0" w:uiPriority="65" w:semiHidden="0" w:name="Medium List 1 Accent 5"/>
    <w:lsdException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5"/>
    </w:pPr>
    <w:rPr>
      <w:b/>
      <w:bCs/>
      <w:sz w:val="24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7"/>
    </w:pPr>
    <w:rPr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8"/>
    </w:pPr>
    <w:rPr>
      <w:szCs w:val="21"/>
    </w:rPr>
  </w:style>
  <w:style w:type="character" w:default="1" w:styleId="11">
    <w:name w:val="Default Paragraph Font"/>
    <w:semiHidden/>
    <w:uiPriority w:val="0"/>
  </w:style>
  <w:style w:type="table" w:default="1" w:styleId="1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qFormat/>
    <w:uiPriority w:val="0"/>
    <w:rPr>
      <w:sz w:val="16"/>
      <w:szCs w:val="16"/>
    </w:rPr>
  </w:style>
  <w:style w:type="paragraph" w:styleId="14">
    <w:name w:val="Block Text"/>
    <w:basedOn w:val="1"/>
    <w:qFormat/>
    <w:uiPriority w:val="0"/>
    <w:pPr>
      <w:spacing w:after="120"/>
      <w:ind w:left="1440" w:leftChars="700" w:right="1440" w:rightChars="700"/>
    </w:pPr>
  </w:style>
  <w:style w:type="paragraph" w:styleId="15">
    <w:name w:val="Body Text"/>
    <w:basedOn w:val="1"/>
    <w:uiPriority w:val="0"/>
    <w:pPr>
      <w:spacing w:after="120"/>
    </w:pPr>
  </w:style>
  <w:style w:type="paragraph" w:styleId="16">
    <w:name w:val="Body Text 2"/>
    <w:basedOn w:val="1"/>
    <w:qFormat/>
    <w:uiPriority w:val="0"/>
    <w:pPr>
      <w:spacing w:after="120" w:line="480" w:lineRule="auto"/>
    </w:pPr>
  </w:style>
  <w:style w:type="paragraph" w:styleId="17">
    <w:name w:val="Body Text 3"/>
    <w:basedOn w:val="1"/>
    <w:uiPriority w:val="0"/>
    <w:pPr>
      <w:spacing w:after="120"/>
    </w:pPr>
    <w:rPr>
      <w:sz w:val="16"/>
      <w:szCs w:val="16"/>
    </w:rPr>
  </w:style>
  <w:style w:type="paragraph" w:styleId="18">
    <w:name w:val="Body Text First Indent"/>
    <w:basedOn w:val="15"/>
    <w:uiPriority w:val="0"/>
    <w:pPr>
      <w:ind w:firstLine="420" w:firstLineChars="100"/>
    </w:pPr>
  </w:style>
  <w:style w:type="paragraph" w:styleId="19">
    <w:name w:val="Body Text Indent"/>
    <w:basedOn w:val="1"/>
    <w:uiPriority w:val="0"/>
    <w:pPr>
      <w:spacing w:after="120"/>
      <w:ind w:left="420" w:leftChars="200"/>
    </w:pPr>
  </w:style>
  <w:style w:type="paragraph" w:styleId="20">
    <w:name w:val="Body Text First Indent 2"/>
    <w:basedOn w:val="19"/>
    <w:uiPriority w:val="0"/>
    <w:pPr>
      <w:ind w:firstLine="420" w:firstLineChars="200"/>
    </w:pPr>
  </w:style>
  <w:style w:type="paragraph" w:styleId="21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22">
    <w:name w:val="Body Text Indent 3"/>
    <w:basedOn w:val="1"/>
    <w:uiPriority w:val="0"/>
    <w:pPr>
      <w:spacing w:after="120"/>
      <w:ind w:left="420" w:leftChars="200"/>
    </w:pPr>
    <w:rPr>
      <w:sz w:val="16"/>
      <w:szCs w:val="16"/>
    </w:rPr>
  </w:style>
  <w:style w:type="paragraph" w:styleId="23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24">
    <w:name w:val="Closing"/>
    <w:basedOn w:val="1"/>
    <w:qFormat/>
    <w:uiPriority w:val="0"/>
    <w:pPr>
      <w:ind w:left="100" w:leftChars="2100"/>
    </w:pPr>
  </w:style>
  <w:style w:type="character" w:styleId="25">
    <w:name w:val="annotation reference"/>
    <w:basedOn w:val="11"/>
    <w:uiPriority w:val="0"/>
    <w:rPr>
      <w:sz w:val="21"/>
      <w:szCs w:val="21"/>
    </w:rPr>
  </w:style>
  <w:style w:type="paragraph" w:styleId="26">
    <w:name w:val="annotation text"/>
    <w:basedOn w:val="1"/>
    <w:uiPriority w:val="0"/>
    <w:pPr>
      <w:jc w:val="left"/>
    </w:pPr>
  </w:style>
  <w:style w:type="paragraph" w:styleId="27">
    <w:name w:val="annotation subject"/>
    <w:basedOn w:val="26"/>
    <w:next w:val="26"/>
    <w:uiPriority w:val="0"/>
    <w:rPr>
      <w:b/>
      <w:bCs/>
    </w:rPr>
  </w:style>
  <w:style w:type="paragraph" w:styleId="28">
    <w:name w:val="Date"/>
    <w:basedOn w:val="1"/>
    <w:next w:val="1"/>
    <w:qFormat/>
    <w:uiPriority w:val="0"/>
    <w:pPr>
      <w:ind w:left="100" w:leftChars="2500"/>
    </w:pPr>
  </w:style>
  <w:style w:type="paragraph" w:styleId="29">
    <w:name w:val="Document Map"/>
    <w:basedOn w:val="1"/>
    <w:qFormat/>
    <w:uiPriority w:val="0"/>
    <w:pPr>
      <w:shd w:val="clear" w:color="auto" w:fill="000080"/>
    </w:pPr>
  </w:style>
  <w:style w:type="paragraph" w:styleId="30">
    <w:name w:val="E-mail Signature"/>
    <w:basedOn w:val="1"/>
    <w:uiPriority w:val="0"/>
  </w:style>
  <w:style w:type="character" w:styleId="31">
    <w:name w:val="Emphasis"/>
    <w:basedOn w:val="11"/>
    <w:qFormat/>
    <w:uiPriority w:val="0"/>
    <w:rPr>
      <w:i/>
      <w:iCs/>
    </w:rPr>
  </w:style>
  <w:style w:type="character" w:styleId="32">
    <w:name w:val="endnote reference"/>
    <w:basedOn w:val="11"/>
    <w:qFormat/>
    <w:uiPriority w:val="0"/>
    <w:rPr>
      <w:vertAlign w:val="superscript"/>
    </w:rPr>
  </w:style>
  <w:style w:type="paragraph" w:styleId="33">
    <w:name w:val="endnote text"/>
    <w:basedOn w:val="1"/>
    <w:uiPriority w:val="0"/>
    <w:pPr>
      <w:snapToGrid w:val="0"/>
      <w:jc w:val="left"/>
    </w:pPr>
  </w:style>
  <w:style w:type="paragraph" w:styleId="34">
    <w:name w:val="envelope address"/>
    <w:basedOn w:val="1"/>
    <w:qFormat/>
    <w:uiPriority w:val="0"/>
    <w:pPr>
      <w:framePr w:w="7920" w:h="1980" w:hRule="exact" w:hSpace="180" w:wrap="auto" w:vAnchor="margin" w:hAnchor="page" w:xAlign="center" w:yAlign="bottom"/>
      <w:snapToGrid w:val="0"/>
      <w:ind w:left="100" w:leftChars="1400"/>
    </w:pPr>
    <w:rPr>
      <w:rFonts w:ascii="Arial" w:hAnsi="Arial" w:cs="Arial"/>
      <w:sz w:val="24"/>
      <w:szCs w:val="24"/>
    </w:rPr>
  </w:style>
  <w:style w:type="paragraph" w:styleId="35">
    <w:name w:val="envelope return"/>
    <w:basedOn w:val="1"/>
    <w:qFormat/>
    <w:uiPriority w:val="0"/>
    <w:pPr>
      <w:snapToGrid w:val="0"/>
    </w:pPr>
    <w:rPr>
      <w:rFonts w:ascii="Arial" w:hAnsi="Arial" w:cs="Arial"/>
    </w:rPr>
  </w:style>
  <w:style w:type="character" w:styleId="36">
    <w:name w:val="FollowedHyperlink"/>
    <w:basedOn w:val="11"/>
    <w:qFormat/>
    <w:uiPriority w:val="0"/>
    <w:rPr>
      <w:color w:val="800080"/>
      <w:u w:val="single"/>
    </w:rPr>
  </w:style>
  <w:style w:type="paragraph" w:styleId="3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38">
    <w:name w:val="footnote reference"/>
    <w:basedOn w:val="11"/>
    <w:uiPriority w:val="0"/>
    <w:rPr>
      <w:vertAlign w:val="superscript"/>
    </w:rPr>
  </w:style>
  <w:style w:type="paragraph" w:styleId="39">
    <w:name w:val="footnote text"/>
    <w:basedOn w:val="1"/>
    <w:uiPriority w:val="0"/>
    <w:pPr>
      <w:snapToGrid w:val="0"/>
      <w:jc w:val="left"/>
    </w:pPr>
    <w:rPr>
      <w:sz w:val="18"/>
      <w:szCs w:val="18"/>
    </w:rPr>
  </w:style>
  <w:style w:type="paragraph" w:styleId="4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41">
    <w:name w:val="HTML Acronym"/>
    <w:basedOn w:val="11"/>
    <w:uiPriority w:val="0"/>
  </w:style>
  <w:style w:type="paragraph" w:styleId="42">
    <w:name w:val="HTML Address"/>
    <w:basedOn w:val="1"/>
    <w:qFormat/>
    <w:uiPriority w:val="0"/>
    <w:rPr>
      <w:i/>
      <w:iCs/>
    </w:rPr>
  </w:style>
  <w:style w:type="character" w:styleId="43">
    <w:name w:val="HTML Cite"/>
    <w:basedOn w:val="11"/>
    <w:uiPriority w:val="0"/>
    <w:rPr>
      <w:i/>
      <w:iCs/>
    </w:rPr>
  </w:style>
  <w:style w:type="character" w:styleId="44">
    <w:name w:val="HTML Code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45">
    <w:name w:val="HTML Definition"/>
    <w:basedOn w:val="11"/>
    <w:uiPriority w:val="0"/>
    <w:rPr>
      <w:i/>
      <w:iCs/>
    </w:rPr>
  </w:style>
  <w:style w:type="character" w:styleId="46">
    <w:name w:val="HTML Keyboard"/>
    <w:basedOn w:val="11"/>
    <w:uiPriority w:val="0"/>
    <w:rPr>
      <w:rFonts w:ascii="Courier New" w:hAnsi="Courier New" w:cs="Courier New"/>
      <w:sz w:val="20"/>
      <w:szCs w:val="20"/>
    </w:rPr>
  </w:style>
  <w:style w:type="paragraph" w:styleId="47">
    <w:name w:val="HTML Preformatted"/>
    <w:basedOn w:val="1"/>
    <w:uiPriority w:val="0"/>
    <w:rPr>
      <w:rFonts w:ascii="Courier New" w:hAnsi="Courier New" w:cs="Courier New"/>
      <w:sz w:val="20"/>
    </w:rPr>
  </w:style>
  <w:style w:type="character" w:styleId="48">
    <w:name w:val="HTML Sample"/>
    <w:basedOn w:val="11"/>
    <w:uiPriority w:val="0"/>
    <w:rPr>
      <w:rFonts w:ascii="Courier New" w:hAnsi="Courier New" w:cs="Courier New"/>
    </w:rPr>
  </w:style>
  <w:style w:type="character" w:styleId="49">
    <w:name w:val="HTML Typewriter"/>
    <w:basedOn w:val="11"/>
    <w:uiPriority w:val="0"/>
    <w:rPr>
      <w:rFonts w:ascii="Courier New" w:hAnsi="Courier New" w:cs="Courier New"/>
      <w:sz w:val="20"/>
      <w:szCs w:val="20"/>
    </w:rPr>
  </w:style>
  <w:style w:type="character" w:styleId="50">
    <w:name w:val="HTML Variable"/>
    <w:basedOn w:val="11"/>
    <w:qFormat/>
    <w:uiPriority w:val="0"/>
    <w:rPr>
      <w:i/>
      <w:iCs/>
    </w:rPr>
  </w:style>
  <w:style w:type="character" w:styleId="51">
    <w:name w:val="Hyperlink"/>
    <w:basedOn w:val="11"/>
    <w:uiPriority w:val="0"/>
    <w:rPr>
      <w:color w:val="0000FF"/>
      <w:u w:val="single"/>
    </w:rPr>
  </w:style>
  <w:style w:type="paragraph" w:styleId="52">
    <w:name w:val="index 1"/>
    <w:basedOn w:val="1"/>
    <w:next w:val="1"/>
    <w:qFormat/>
    <w:uiPriority w:val="0"/>
  </w:style>
  <w:style w:type="paragraph" w:styleId="53">
    <w:name w:val="index 2"/>
    <w:basedOn w:val="1"/>
    <w:next w:val="1"/>
    <w:uiPriority w:val="0"/>
    <w:pPr>
      <w:ind w:left="200" w:leftChars="200"/>
    </w:pPr>
  </w:style>
  <w:style w:type="paragraph" w:styleId="54">
    <w:name w:val="index 3"/>
    <w:basedOn w:val="1"/>
    <w:next w:val="1"/>
    <w:qFormat/>
    <w:uiPriority w:val="0"/>
    <w:pPr>
      <w:ind w:left="400" w:leftChars="400"/>
    </w:pPr>
  </w:style>
  <w:style w:type="paragraph" w:styleId="55">
    <w:name w:val="index 4"/>
    <w:basedOn w:val="1"/>
    <w:next w:val="1"/>
    <w:qFormat/>
    <w:uiPriority w:val="0"/>
    <w:pPr>
      <w:ind w:left="600" w:leftChars="600"/>
    </w:pPr>
  </w:style>
  <w:style w:type="paragraph" w:styleId="56">
    <w:name w:val="index 5"/>
    <w:basedOn w:val="1"/>
    <w:next w:val="1"/>
    <w:uiPriority w:val="0"/>
    <w:pPr>
      <w:ind w:left="800" w:leftChars="800"/>
    </w:pPr>
  </w:style>
  <w:style w:type="paragraph" w:styleId="57">
    <w:name w:val="index 6"/>
    <w:basedOn w:val="1"/>
    <w:next w:val="1"/>
    <w:qFormat/>
    <w:uiPriority w:val="0"/>
    <w:pPr>
      <w:ind w:left="1000" w:leftChars="1000"/>
    </w:pPr>
  </w:style>
  <w:style w:type="paragraph" w:styleId="58">
    <w:name w:val="index 7"/>
    <w:basedOn w:val="1"/>
    <w:next w:val="1"/>
    <w:qFormat/>
    <w:uiPriority w:val="0"/>
    <w:pPr>
      <w:ind w:left="1200" w:leftChars="1200"/>
    </w:pPr>
  </w:style>
  <w:style w:type="paragraph" w:styleId="59">
    <w:name w:val="index 8"/>
    <w:basedOn w:val="1"/>
    <w:next w:val="1"/>
    <w:qFormat/>
    <w:uiPriority w:val="0"/>
    <w:pPr>
      <w:ind w:left="1400" w:leftChars="1400"/>
    </w:pPr>
  </w:style>
  <w:style w:type="paragraph" w:styleId="60">
    <w:name w:val="index 9"/>
    <w:basedOn w:val="1"/>
    <w:next w:val="1"/>
    <w:uiPriority w:val="0"/>
    <w:pPr>
      <w:ind w:left="1600" w:leftChars="1600"/>
    </w:pPr>
  </w:style>
  <w:style w:type="paragraph" w:styleId="61">
    <w:name w:val="index heading"/>
    <w:basedOn w:val="1"/>
    <w:next w:val="52"/>
    <w:uiPriority w:val="0"/>
    <w:rPr>
      <w:rFonts w:ascii="Arial" w:hAnsi="Arial" w:cs="Arial"/>
      <w:b/>
      <w:bCs/>
    </w:rPr>
  </w:style>
  <w:style w:type="character" w:styleId="62">
    <w:name w:val="line number"/>
    <w:basedOn w:val="11"/>
    <w:qFormat/>
    <w:uiPriority w:val="0"/>
  </w:style>
  <w:style w:type="paragraph" w:styleId="63">
    <w:name w:val="List"/>
    <w:basedOn w:val="1"/>
    <w:uiPriority w:val="0"/>
    <w:pPr>
      <w:ind w:left="200" w:hanging="200" w:hangingChars="200"/>
    </w:pPr>
  </w:style>
  <w:style w:type="paragraph" w:styleId="64">
    <w:name w:val="List 2"/>
    <w:basedOn w:val="1"/>
    <w:qFormat/>
    <w:uiPriority w:val="0"/>
    <w:pPr>
      <w:ind w:left="100" w:leftChars="200" w:hanging="200" w:hangingChars="200"/>
    </w:pPr>
  </w:style>
  <w:style w:type="paragraph" w:styleId="65">
    <w:name w:val="List 3"/>
    <w:basedOn w:val="1"/>
    <w:uiPriority w:val="0"/>
    <w:pPr>
      <w:ind w:left="100" w:leftChars="400" w:hanging="200" w:hangingChars="200"/>
    </w:pPr>
  </w:style>
  <w:style w:type="paragraph" w:styleId="66">
    <w:name w:val="List 4"/>
    <w:basedOn w:val="1"/>
    <w:uiPriority w:val="0"/>
    <w:pPr>
      <w:ind w:left="100" w:leftChars="600" w:hanging="200" w:hangingChars="200"/>
    </w:pPr>
  </w:style>
  <w:style w:type="paragraph" w:styleId="67">
    <w:name w:val="List 5"/>
    <w:basedOn w:val="1"/>
    <w:qFormat/>
    <w:uiPriority w:val="0"/>
    <w:pPr>
      <w:ind w:left="100" w:leftChars="800" w:hanging="200" w:hangingChars="200"/>
    </w:pPr>
  </w:style>
  <w:style w:type="paragraph" w:styleId="68">
    <w:name w:val="List Bullet"/>
    <w:basedOn w:val="1"/>
    <w:uiPriority w:val="0"/>
    <w:pPr>
      <w:numPr>
        <w:ilvl w:val="0"/>
        <w:numId w:val="1"/>
      </w:numPr>
    </w:pPr>
  </w:style>
  <w:style w:type="paragraph" w:styleId="69">
    <w:name w:val="List Bullet 2"/>
    <w:basedOn w:val="1"/>
    <w:uiPriority w:val="0"/>
    <w:pPr>
      <w:numPr>
        <w:ilvl w:val="0"/>
        <w:numId w:val="2"/>
      </w:numPr>
    </w:pPr>
  </w:style>
  <w:style w:type="paragraph" w:styleId="70">
    <w:name w:val="List Bullet 3"/>
    <w:basedOn w:val="1"/>
    <w:uiPriority w:val="0"/>
    <w:pPr>
      <w:numPr>
        <w:ilvl w:val="0"/>
        <w:numId w:val="3"/>
      </w:numPr>
    </w:pPr>
  </w:style>
  <w:style w:type="paragraph" w:styleId="71">
    <w:name w:val="List Bullet 4"/>
    <w:basedOn w:val="1"/>
    <w:qFormat/>
    <w:uiPriority w:val="0"/>
    <w:pPr>
      <w:numPr>
        <w:ilvl w:val="0"/>
        <w:numId w:val="4"/>
      </w:numPr>
    </w:pPr>
  </w:style>
  <w:style w:type="paragraph" w:styleId="72">
    <w:name w:val="List Bullet 5"/>
    <w:basedOn w:val="1"/>
    <w:uiPriority w:val="0"/>
    <w:pPr>
      <w:numPr>
        <w:ilvl w:val="0"/>
        <w:numId w:val="5"/>
      </w:numPr>
    </w:pPr>
  </w:style>
  <w:style w:type="paragraph" w:styleId="73">
    <w:name w:val="List Continue"/>
    <w:basedOn w:val="1"/>
    <w:uiPriority w:val="0"/>
    <w:pPr>
      <w:spacing w:after="120"/>
      <w:ind w:left="420" w:leftChars="200"/>
    </w:pPr>
  </w:style>
  <w:style w:type="paragraph" w:styleId="74">
    <w:name w:val="List Continue 2"/>
    <w:basedOn w:val="1"/>
    <w:qFormat/>
    <w:uiPriority w:val="0"/>
    <w:pPr>
      <w:spacing w:after="120"/>
      <w:ind w:left="840" w:leftChars="400"/>
    </w:pPr>
  </w:style>
  <w:style w:type="paragraph" w:styleId="75">
    <w:name w:val="List Continue 3"/>
    <w:basedOn w:val="1"/>
    <w:uiPriority w:val="0"/>
    <w:pPr>
      <w:spacing w:after="120"/>
      <w:ind w:left="1260" w:leftChars="600"/>
    </w:pPr>
  </w:style>
  <w:style w:type="paragraph" w:styleId="76">
    <w:name w:val="List Continue 4"/>
    <w:basedOn w:val="1"/>
    <w:qFormat/>
    <w:uiPriority w:val="0"/>
    <w:pPr>
      <w:spacing w:after="120"/>
      <w:ind w:left="1680" w:leftChars="800"/>
    </w:pPr>
  </w:style>
  <w:style w:type="paragraph" w:styleId="77">
    <w:name w:val="List Continue 5"/>
    <w:basedOn w:val="1"/>
    <w:uiPriority w:val="0"/>
    <w:pPr>
      <w:spacing w:after="120"/>
      <w:ind w:left="2100" w:leftChars="1000"/>
    </w:pPr>
  </w:style>
  <w:style w:type="paragraph" w:styleId="78">
    <w:name w:val="List Number"/>
    <w:basedOn w:val="1"/>
    <w:qFormat/>
    <w:uiPriority w:val="0"/>
    <w:pPr>
      <w:numPr>
        <w:ilvl w:val="0"/>
        <w:numId w:val="6"/>
      </w:numPr>
    </w:pPr>
  </w:style>
  <w:style w:type="paragraph" w:styleId="79">
    <w:name w:val="List Number 2"/>
    <w:basedOn w:val="1"/>
    <w:uiPriority w:val="0"/>
    <w:pPr>
      <w:numPr>
        <w:ilvl w:val="0"/>
        <w:numId w:val="7"/>
      </w:numPr>
    </w:pPr>
  </w:style>
  <w:style w:type="paragraph" w:styleId="80">
    <w:name w:val="List Number 3"/>
    <w:basedOn w:val="1"/>
    <w:qFormat/>
    <w:uiPriority w:val="0"/>
    <w:pPr>
      <w:numPr>
        <w:ilvl w:val="0"/>
        <w:numId w:val="8"/>
      </w:numPr>
    </w:pPr>
  </w:style>
  <w:style w:type="paragraph" w:styleId="81">
    <w:name w:val="List Number 4"/>
    <w:basedOn w:val="1"/>
    <w:uiPriority w:val="0"/>
    <w:pPr>
      <w:numPr>
        <w:ilvl w:val="0"/>
        <w:numId w:val="9"/>
      </w:numPr>
    </w:pPr>
  </w:style>
  <w:style w:type="paragraph" w:styleId="82">
    <w:name w:val="List Number 5"/>
    <w:basedOn w:val="1"/>
    <w:uiPriority w:val="0"/>
    <w:pPr>
      <w:numPr>
        <w:ilvl w:val="0"/>
        <w:numId w:val="10"/>
      </w:numPr>
    </w:pPr>
  </w:style>
  <w:style w:type="paragraph" w:styleId="83">
    <w:name w:val="macro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84">
    <w:name w:val="Message Header"/>
    <w:basedOn w:val="1"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 w:cs="Arial"/>
      <w:sz w:val="24"/>
      <w:szCs w:val="24"/>
    </w:rPr>
  </w:style>
  <w:style w:type="paragraph" w:styleId="85">
    <w:name w:val="Normal (Web)"/>
    <w:basedOn w:val="1"/>
    <w:qFormat/>
    <w:uiPriority w:val="0"/>
    <w:rPr>
      <w:sz w:val="24"/>
      <w:szCs w:val="24"/>
    </w:rPr>
  </w:style>
  <w:style w:type="paragraph" w:styleId="86">
    <w:name w:val="Normal Indent"/>
    <w:basedOn w:val="1"/>
    <w:uiPriority w:val="0"/>
    <w:pPr>
      <w:ind w:firstLine="420" w:firstLineChars="200"/>
    </w:pPr>
  </w:style>
  <w:style w:type="paragraph" w:styleId="87">
    <w:name w:val="Note Heading"/>
    <w:basedOn w:val="1"/>
    <w:next w:val="1"/>
    <w:uiPriority w:val="0"/>
    <w:pPr>
      <w:jc w:val="center"/>
    </w:pPr>
  </w:style>
  <w:style w:type="character" w:styleId="88">
    <w:name w:val="page number"/>
    <w:basedOn w:val="11"/>
    <w:uiPriority w:val="0"/>
  </w:style>
  <w:style w:type="paragraph" w:styleId="89">
    <w:name w:val="Plain Text"/>
    <w:basedOn w:val="1"/>
    <w:uiPriority w:val="0"/>
    <w:rPr>
      <w:rFonts w:ascii="SimSun" w:hAnsi="Courier New" w:cs="Courier New"/>
      <w:szCs w:val="21"/>
    </w:rPr>
  </w:style>
  <w:style w:type="paragraph" w:styleId="90">
    <w:name w:val="Salutation"/>
    <w:basedOn w:val="1"/>
    <w:next w:val="1"/>
    <w:uiPriority w:val="0"/>
  </w:style>
  <w:style w:type="paragraph" w:styleId="91">
    <w:name w:val="Signature"/>
    <w:basedOn w:val="1"/>
    <w:uiPriority w:val="0"/>
    <w:pPr>
      <w:ind w:left="100" w:leftChars="2100"/>
    </w:pPr>
  </w:style>
  <w:style w:type="character" w:styleId="92">
    <w:name w:val="Strong"/>
    <w:basedOn w:val="11"/>
    <w:qFormat/>
    <w:uiPriority w:val="0"/>
    <w:rPr>
      <w:b/>
      <w:bCs/>
    </w:rPr>
  </w:style>
  <w:style w:type="paragraph" w:styleId="93">
    <w:name w:val="Subtitle"/>
    <w:basedOn w:val="1"/>
    <w:qFormat/>
    <w:uiPriority w:val="0"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table" w:styleId="94">
    <w:name w:val="Table 3D effects 1"/>
    <w:basedOn w:val="12"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left w:val="single" w:color="80808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bottom w:val="single" w:color="FFFFFF" w:sz="6" w:space="0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left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bottom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95">
    <w:name w:val="Table 3D effects 2"/>
    <w:basedOn w:val="12"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6">
    <w:name w:val="Table 3D effects 3"/>
    <w:basedOn w:val="12"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7">
    <w:name w:val="Table Classic 1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6" w:space="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8">
    <w:name w:val="Table Classic 2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99">
    <w:name w:val="Table Classic 3"/>
    <w:basedOn w:val="12"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100">
    <w:name w:val="Table Classic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left w:val="single" w:color="000000" w:sz="6" w:space="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01">
    <w:name w:val="Table Colorful 1"/>
    <w:basedOn w:val="12"/>
    <w:qFormat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102">
    <w:name w:val="Table Colorful 2"/>
    <w:basedOn w:val="12"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12" w:space="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103">
    <w:name w:val="Table Colorful 3"/>
    <w:basedOn w:val="12"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left w:val="single" w:color="000000" w:sz="6" w:space="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bottom w:val="single" w:color="000000" w:sz="36" w:space="0"/>
          <w:right w:val="single" w:color="000000" w:sz="6" w:space="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04">
    <w:name w:val="Table Columns 1"/>
    <w:basedOn w:val="12"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left w:val="double" w:color="000000" w:sz="6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5">
    <w:name w:val="Table Columns 2"/>
    <w:basedOn w:val="12"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6">
    <w:name w:val="Table Columns 3"/>
    <w:basedOn w:val="12"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7">
    <w:name w:val="Table Columns 4"/>
    <w:basedOn w:val="12"/>
    <w:qFormat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08">
    <w:name w:val="Table Columns 5"/>
    <w:basedOn w:val="12"/>
    <w:qFormat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left w:val="single" w:color="808080" w:sz="6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09">
    <w:name w:val="Table Contemporary"/>
    <w:basedOn w:val="12"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110">
    <w:name w:val="Table Elegant"/>
    <w:basedOn w:val="12"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1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2">
    <w:name w:val="Table Grid 1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3">
    <w:name w:val="Table Grid 2"/>
    <w:basedOn w:val="12"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4">
    <w:name w:val="Table Grid 3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left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5">
    <w:name w:val="Table Grid 4"/>
    <w:basedOn w:val="12"/>
    <w:qFormat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left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6">
    <w:name w:val="Table Grid 5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7">
    <w:name w:val="Table Grid 6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8">
    <w:name w:val="Table Grid 7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9">
    <w:name w:val="Table Grid 8"/>
    <w:basedOn w:val="12"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20">
    <w:name w:val="Table List 1"/>
    <w:basedOn w:val="12"/>
    <w:qFormat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left w:val="single" w:color="000000" w:sz="6" w:space="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1">
    <w:name w:val="Table List 2"/>
    <w:basedOn w:val="12"/>
    <w:qFormat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2">
    <w:name w:val="Table List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23">
    <w:name w:val="Table List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left w:val="single" w:color="000000" w:sz="12" w:space="0"/>
          <w:tl2br w:val="nil"/>
          <w:tr2bl w:val="nil"/>
        </w:tcBorders>
        <w:shd w:val="solid" w:color="808080" w:fill="FFFFFF"/>
      </w:tcPr>
    </w:tblStylePr>
  </w:style>
  <w:style w:type="table" w:styleId="124">
    <w:name w:val="Table List 5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5">
    <w:name w:val="Table List 6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6">
    <w:name w:val="Table List 7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left w:val="single" w:color="008000" w:sz="12" w:space="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127">
    <w:name w:val="Table List 8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left w:val="single" w:color="000000" w:sz="6" w:space="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color="auto" w:sz="6" w:space="0"/>
          <w:tr2bl w:val="nil"/>
        </w:tcBorders>
      </w:tcPr>
    </w:tblStylePr>
  </w:style>
  <w:style w:type="paragraph" w:styleId="128">
    <w:name w:val="table of authorities"/>
    <w:basedOn w:val="1"/>
    <w:next w:val="1"/>
    <w:qFormat/>
    <w:uiPriority w:val="0"/>
    <w:pPr>
      <w:ind w:left="420" w:leftChars="200"/>
    </w:pPr>
  </w:style>
  <w:style w:type="paragraph" w:styleId="129">
    <w:name w:val="table of figures"/>
    <w:basedOn w:val="1"/>
    <w:next w:val="1"/>
    <w:uiPriority w:val="0"/>
    <w:pPr>
      <w:ind w:leftChars="200" w:hanging="200" w:hangingChars="200"/>
    </w:pPr>
  </w:style>
  <w:style w:type="table" w:styleId="130">
    <w:name w:val="Table Professional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1">
    <w:name w:val="Table Simple 1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left w:val="single" w:color="00800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tl2br w:val="nil"/>
          <w:tr2bl w:val="nil"/>
        </w:tcBorders>
      </w:tcPr>
    </w:tblStylePr>
  </w:style>
  <w:style w:type="table" w:styleId="132">
    <w:name w:val="Table Simple 2"/>
    <w:basedOn w:val="12"/>
    <w:qFormat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bottom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133">
    <w:name w:val="Table Simple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4">
    <w:name w:val="Table Subtle 1"/>
    <w:basedOn w:val="12"/>
    <w:qFormat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left w:val="single" w:color="000000" w:sz="6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35">
    <w:name w:val="Table Subtle 2"/>
    <w:basedOn w:val="12"/>
    <w:qFormat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bottom w:val="single" w:color="000000" w:sz="12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36">
    <w:name w:val="Table Theme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37">
    <w:name w:val="Table Web 1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8">
    <w:name w:val="Table Web 2"/>
    <w:basedOn w:val="12"/>
    <w:qFormat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9">
    <w:name w:val="Table Web 3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paragraph" w:styleId="140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141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142">
    <w:name w:val="toc 1"/>
    <w:basedOn w:val="1"/>
    <w:next w:val="1"/>
    <w:uiPriority w:val="0"/>
  </w:style>
  <w:style w:type="paragraph" w:styleId="143">
    <w:name w:val="toc 2"/>
    <w:basedOn w:val="1"/>
    <w:next w:val="1"/>
    <w:qFormat/>
    <w:uiPriority w:val="0"/>
    <w:pPr>
      <w:ind w:left="420" w:leftChars="200"/>
    </w:pPr>
  </w:style>
  <w:style w:type="paragraph" w:styleId="144">
    <w:name w:val="toc 3"/>
    <w:basedOn w:val="1"/>
    <w:next w:val="1"/>
    <w:uiPriority w:val="0"/>
    <w:pPr>
      <w:ind w:left="840" w:leftChars="400"/>
    </w:pPr>
  </w:style>
  <w:style w:type="paragraph" w:styleId="145">
    <w:name w:val="toc 4"/>
    <w:basedOn w:val="1"/>
    <w:next w:val="1"/>
    <w:qFormat/>
    <w:uiPriority w:val="0"/>
    <w:pPr>
      <w:ind w:left="1260" w:leftChars="600"/>
    </w:pPr>
  </w:style>
  <w:style w:type="paragraph" w:styleId="146">
    <w:name w:val="toc 5"/>
    <w:basedOn w:val="1"/>
    <w:next w:val="1"/>
    <w:qFormat/>
    <w:uiPriority w:val="0"/>
    <w:pPr>
      <w:ind w:left="1680" w:leftChars="800"/>
    </w:pPr>
  </w:style>
  <w:style w:type="paragraph" w:styleId="147">
    <w:name w:val="toc 6"/>
    <w:basedOn w:val="1"/>
    <w:next w:val="1"/>
    <w:qFormat/>
    <w:uiPriority w:val="0"/>
    <w:pPr>
      <w:ind w:left="2100" w:leftChars="1000"/>
    </w:pPr>
  </w:style>
  <w:style w:type="paragraph" w:styleId="148">
    <w:name w:val="toc 7"/>
    <w:basedOn w:val="1"/>
    <w:next w:val="1"/>
    <w:qFormat/>
    <w:uiPriority w:val="0"/>
    <w:pPr>
      <w:ind w:left="2520" w:leftChars="1200"/>
    </w:pPr>
  </w:style>
  <w:style w:type="paragraph" w:styleId="149">
    <w:name w:val="toc 8"/>
    <w:basedOn w:val="1"/>
    <w:next w:val="1"/>
    <w:uiPriority w:val="0"/>
    <w:pPr>
      <w:ind w:left="2940" w:leftChars="1400"/>
    </w:pPr>
  </w:style>
  <w:style w:type="paragraph" w:styleId="150">
    <w:name w:val="toc 9"/>
    <w:basedOn w:val="1"/>
    <w:next w:val="1"/>
    <w:qFormat/>
    <w:uiPriority w:val="0"/>
    <w:pPr>
      <w:ind w:left="3360" w:leftChars="1600"/>
    </w:pPr>
  </w:style>
  <w:style w:type="table" w:styleId="151">
    <w:name w:val="Light Shading"/>
    <w:basedOn w:val="12"/>
    <w:qFormat/>
    <w:uiPriority w:val="60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152">
    <w:name w:val="Light Shading Accent 1"/>
    <w:basedOn w:val="12"/>
    <w:qFormat/>
    <w:uiPriority w:val="60"/>
    <w:rPr>
      <w:color w:val="365F91"/>
    </w:rPr>
    <w:tblPr>
      <w:tblBorders>
        <w:top w:val="single" w:color="4F81BD" w:sz="8" w:space="0"/>
        <w:bottom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153">
    <w:name w:val="Light Shading Accent 2"/>
    <w:basedOn w:val="12"/>
    <w:uiPriority w:val="60"/>
    <w:rPr>
      <w:color w:val="943634"/>
    </w:rPr>
    <w:tblPr>
      <w:tblBorders>
        <w:top w:val="single" w:color="C0504D" w:sz="8" w:space="0"/>
        <w:bottom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154">
    <w:name w:val="Light Shading Accent 3"/>
    <w:basedOn w:val="12"/>
    <w:uiPriority w:val="60"/>
    <w:rPr>
      <w:color w:val="76923C"/>
    </w:rPr>
    <w:tblPr>
      <w:tblBorders>
        <w:top w:val="single" w:color="9BBB59" w:sz="8" w:space="0"/>
        <w:bottom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155">
    <w:name w:val="Light Shading Accent 4"/>
    <w:basedOn w:val="12"/>
    <w:uiPriority w:val="60"/>
    <w:rPr>
      <w:color w:val="5F497A"/>
    </w:rPr>
    <w:tblPr>
      <w:tblBorders>
        <w:top w:val="single" w:color="8064A2" w:sz="8" w:space="0"/>
        <w:bottom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156">
    <w:name w:val="Light Shading Accent 5"/>
    <w:basedOn w:val="12"/>
    <w:qFormat/>
    <w:uiPriority w:val="60"/>
    <w:rPr>
      <w:color w:val="31849B"/>
    </w:rPr>
    <w:tblPr>
      <w:tblBorders>
        <w:top w:val="single" w:color="4BACC6" w:sz="8" w:space="0"/>
        <w:bottom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157">
    <w:name w:val="Light Shading Accent 6"/>
    <w:basedOn w:val="12"/>
    <w:qFormat/>
    <w:uiPriority w:val="60"/>
    <w:rPr>
      <w:color w:val="E36C0A"/>
    </w:rPr>
    <w:tblPr>
      <w:tblBorders>
        <w:top w:val="single" w:color="F79646" w:sz="8" w:space="0"/>
        <w:bottom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single" w:color="F79646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single" w:color="F79646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158">
    <w:name w:val="Light List"/>
    <w:basedOn w:val="12"/>
    <w:uiPriority w:val="61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</w:style>
  <w:style w:type="table" w:styleId="159">
    <w:name w:val="Light List Accent 1"/>
    <w:basedOn w:val="12"/>
    <w:qFormat/>
    <w:uiPriority w:val="61"/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</w:style>
  <w:style w:type="table" w:styleId="160">
    <w:name w:val="Light List Accent 2"/>
    <w:basedOn w:val="12"/>
    <w:qFormat/>
    <w:uiPriority w:val="61"/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</w:style>
  <w:style w:type="table" w:styleId="161">
    <w:name w:val="Light List Accent 3"/>
    <w:basedOn w:val="12"/>
    <w:uiPriority w:val="61"/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</w:style>
  <w:style w:type="table" w:styleId="162">
    <w:name w:val="Light List Accent 4"/>
    <w:basedOn w:val="12"/>
    <w:qFormat/>
    <w:uiPriority w:val="61"/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</w:style>
  <w:style w:type="table" w:styleId="163">
    <w:name w:val="Light List Accent 5"/>
    <w:basedOn w:val="12"/>
    <w:uiPriority w:val="61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</w:style>
  <w:style w:type="table" w:styleId="164">
    <w:name w:val="Light List Accent 6"/>
    <w:basedOn w:val="12"/>
    <w:uiPriority w:val="61"/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</w:style>
  <w:style w:type="table" w:styleId="165">
    <w:name w:val="Light Grid"/>
    <w:basedOn w:val="12"/>
    <w:uiPriority w:val="62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000000" w:sz="8" w:space="0"/>
          <w:left w:val="single" w:color="000000" w:sz="1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  <w:shd w:val="clear" w:color="auto" w:fill="C0C0C0"/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  <w:shd w:val="clear" w:color="auto" w:fill="C0C0C0"/>
      </w:tcPr>
    </w:tblStylePr>
    <w:tblStylePr w:type="band2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</w:tcPr>
    </w:tblStylePr>
  </w:style>
  <w:style w:type="table" w:styleId="166">
    <w:name w:val="Light Grid Accent 1"/>
    <w:basedOn w:val="12"/>
    <w:uiPriority w:val="62"/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4F81BD" w:sz="8" w:space="0"/>
          <w:left w:val="single" w:color="4F81BD" w:sz="1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  <w:shd w:val="clear" w:color="auto" w:fill="D3DFEE"/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  <w:shd w:val="clear" w:color="auto" w:fill="D3DFEE"/>
      </w:tcPr>
    </w:tblStylePr>
    <w:tblStylePr w:type="band2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</w:tcPr>
    </w:tblStylePr>
  </w:style>
  <w:style w:type="table" w:styleId="167">
    <w:name w:val="Light Grid Accent 2"/>
    <w:basedOn w:val="12"/>
    <w:qFormat/>
    <w:uiPriority w:val="62"/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C0504D" w:sz="8" w:space="0"/>
          <w:left w:val="single" w:color="C0504D" w:sz="18" w:space="0"/>
          <w:bottom w:val="single" w:color="C0504D" w:sz="8" w:space="0"/>
          <w:right w:val="single" w:color="C0504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  <w:shd w:val="clear" w:color="auto" w:fill="EFD3D2"/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  <w:shd w:val="clear" w:color="auto" w:fill="EFD3D2"/>
      </w:tcPr>
    </w:tblStylePr>
    <w:tblStylePr w:type="band2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</w:tcPr>
    </w:tblStylePr>
  </w:style>
  <w:style w:type="table" w:styleId="168">
    <w:name w:val="Light Grid Accent 3"/>
    <w:basedOn w:val="12"/>
    <w:qFormat/>
    <w:uiPriority w:val="62"/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9BBB59" w:sz="8" w:space="0"/>
          <w:left w:val="single" w:color="9BBB59" w:sz="18" w:space="0"/>
          <w:bottom w:val="single" w:color="9BBB59" w:sz="8" w:space="0"/>
          <w:right w:val="single" w:color="9BBB59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  <w:shd w:val="clear" w:color="auto" w:fill="E6EED5"/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  <w:shd w:val="clear" w:color="auto" w:fill="E6EED5"/>
      </w:tcPr>
    </w:tblStylePr>
    <w:tblStylePr w:type="band2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</w:tcPr>
    </w:tblStylePr>
  </w:style>
  <w:style w:type="table" w:styleId="169">
    <w:name w:val="Light Grid Accent 4"/>
    <w:basedOn w:val="12"/>
    <w:uiPriority w:val="62"/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8064A2" w:sz="8" w:space="0"/>
          <w:left w:val="single" w:color="8064A2" w:sz="18" w:space="0"/>
          <w:bottom w:val="single" w:color="8064A2" w:sz="8" w:space="0"/>
          <w:right w:val="single" w:color="8064A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  <w:shd w:val="clear" w:color="auto" w:fill="DFD8E8"/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  <w:shd w:val="clear" w:color="auto" w:fill="DFD8E8"/>
      </w:tcPr>
    </w:tblStylePr>
    <w:tblStylePr w:type="band2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</w:tcPr>
    </w:tblStylePr>
  </w:style>
  <w:style w:type="table" w:styleId="170">
    <w:name w:val="Light Grid Accent 5"/>
    <w:basedOn w:val="12"/>
    <w:qFormat/>
    <w:uiPriority w:val="62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4BACC6" w:sz="8" w:space="0"/>
          <w:left w:val="single" w:color="4BACC6" w:sz="18" w:space="0"/>
          <w:bottom w:val="single" w:color="4BACC6" w:sz="8" w:space="0"/>
          <w:right w:val="single" w:color="4BACC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  <w:shd w:val="clear" w:color="auto" w:fill="D2EAF1"/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  <w:shd w:val="clear" w:color="auto" w:fill="D2EAF1"/>
      </w:tcPr>
    </w:tblStylePr>
    <w:tblStylePr w:type="band2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</w:tcPr>
    </w:tblStylePr>
  </w:style>
  <w:style w:type="table" w:styleId="171">
    <w:name w:val="Light Grid Accent 6"/>
    <w:basedOn w:val="12"/>
    <w:uiPriority w:val="62"/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F79646" w:sz="8" w:space="0"/>
          <w:left w:val="single" w:color="F79646" w:sz="18" w:space="0"/>
          <w:bottom w:val="single" w:color="F79646" w:sz="8" w:space="0"/>
          <w:right w:val="single" w:color="F7964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  <w:shd w:val="clear" w:color="auto" w:fill="FDE4D0"/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  <w:shd w:val="clear" w:color="auto" w:fill="FDE4D0"/>
      </w:tcPr>
    </w:tblStylePr>
    <w:tblStylePr w:type="band2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</w:tcPr>
    </w:tblStylePr>
  </w:style>
  <w:style w:type="table" w:styleId="172">
    <w:name w:val="Medium Shading 1"/>
    <w:basedOn w:val="12"/>
    <w:uiPriority w:val="63"/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404040" w:sz="8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sz="6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3">
    <w:name w:val="Medium Shading 1 Accent 1"/>
    <w:basedOn w:val="12"/>
    <w:qFormat/>
    <w:uiPriority w:val="63"/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BA0CD" w:sz="8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sz="6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4">
    <w:name w:val="Medium Shading 1 Accent 2"/>
    <w:basedOn w:val="12"/>
    <w:uiPriority w:val="63"/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CF7B79" w:sz="8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sz="6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5">
    <w:name w:val="Medium Shading 1 Accent 3"/>
    <w:basedOn w:val="12"/>
    <w:qFormat/>
    <w:uiPriority w:val="63"/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B3CC82" w:sz="8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sz="6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6">
    <w:name w:val="Medium Shading 1 Accent 4"/>
    <w:basedOn w:val="12"/>
    <w:uiPriority w:val="63"/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9F8AB9" w:sz="8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sz="6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7">
    <w:name w:val="Medium Shading 1 Accent 5"/>
    <w:basedOn w:val="12"/>
    <w:uiPriority w:val="63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8C0D4" w:sz="8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sz="6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8">
    <w:name w:val="Medium Shading 1 Accent 6"/>
    <w:basedOn w:val="12"/>
    <w:uiPriority w:val="63"/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F9B074" w:sz="8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sz="6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9">
    <w:name w:val="Medium Shading 2"/>
    <w:basedOn w:val="12"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0">
    <w:name w:val="Medium Shading 2 Accent 1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1">
    <w:name w:val="Medium Shading 2 Accent 2"/>
    <w:basedOn w:val="12"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2">
    <w:name w:val="Medium Shading 2 Accent 3"/>
    <w:basedOn w:val="12"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3">
    <w:name w:val="Medium Shading 2 Accent 4"/>
    <w:basedOn w:val="12"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4">
    <w:name w:val="Medium Shading 2 Accent 5"/>
    <w:basedOn w:val="12"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5">
    <w:name w:val="Medium Shading 2 Accent 6"/>
    <w:basedOn w:val="12"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6">
    <w:name w:val="Medium List 1"/>
    <w:basedOn w:val="12"/>
    <w:uiPriority w:val="65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000000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000000" w:sz="8" w:space="0"/>
          <w:lef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sz="8" w:space="0"/>
          <w:left w:val="single" w:color="000000" w:sz="8" w:space="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87">
    <w:name w:val="Medium List 1 Accent 1"/>
    <w:basedOn w:val="12"/>
    <w:uiPriority w:val="65"/>
    <w:rPr>
      <w:color w:val="000000"/>
    </w:rPr>
    <w:tblPr>
      <w:tblBorders>
        <w:top w:val="single" w:color="4F81BD" w:sz="8" w:space="0"/>
        <w:bottom w:val="single" w:color="4F81BD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4F81BD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F81BD" w:sz="8" w:space="0"/>
          <w:lef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sz="8" w:space="0"/>
          <w:left w:val="single" w:color="4F81BD" w:sz="8" w:space="0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88">
    <w:name w:val="Medium List 1 Accent 2"/>
    <w:basedOn w:val="12"/>
    <w:uiPriority w:val="65"/>
    <w:rPr>
      <w:color w:val="000000"/>
    </w:rPr>
    <w:tblPr>
      <w:tblBorders>
        <w:top w:val="single" w:color="C0504D" w:sz="8" w:space="0"/>
        <w:bottom w:val="single" w:color="C0504D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C0504D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C0504D" w:sz="8" w:space="0"/>
          <w:left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sz="8" w:space="0"/>
          <w:left w:val="single" w:color="C0504D" w:sz="8" w:space="0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89">
    <w:name w:val="Medium List 1 Accent 3"/>
    <w:basedOn w:val="12"/>
    <w:qFormat/>
    <w:uiPriority w:val="65"/>
    <w:rPr>
      <w:color w:val="000000"/>
    </w:rPr>
    <w:tblPr>
      <w:tblBorders>
        <w:top w:val="single" w:color="9BBB59" w:sz="8" w:space="0"/>
        <w:bottom w:val="single" w:color="9BBB59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9BBB59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9BBB59" w:sz="8" w:space="0"/>
          <w:lef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sz="8" w:space="0"/>
          <w:left w:val="single" w:color="9BBB59" w:sz="8" w:space="0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90">
    <w:name w:val="Medium List 1 Accent 4"/>
    <w:basedOn w:val="12"/>
    <w:uiPriority w:val="65"/>
    <w:rPr>
      <w:color w:val="000000"/>
    </w:rPr>
    <w:tblPr>
      <w:tblBorders>
        <w:top w:val="single" w:color="8064A2" w:sz="8" w:space="0"/>
        <w:bottom w:val="single" w:color="8064A2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8064A2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8064A2" w:sz="8" w:space="0"/>
          <w:left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sz="8" w:space="0"/>
          <w:left w:val="single" w:color="8064A2" w:sz="8" w:space="0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91">
    <w:name w:val="Medium List 1 Accent 5"/>
    <w:basedOn w:val="12"/>
    <w:qFormat/>
    <w:uiPriority w:val="65"/>
    <w:rPr>
      <w:color w:val="000000"/>
    </w:rPr>
    <w:tblPr>
      <w:tblBorders>
        <w:top w:val="single" w:color="4BACC6" w:sz="8" w:space="0"/>
        <w:bottom w:val="single" w:color="4BACC6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4BACC6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BACC6" w:sz="8" w:space="0"/>
          <w:left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sz="8" w:space="0"/>
          <w:left w:val="single" w:color="4BACC6" w:sz="8" w:space="0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92">
    <w:name w:val="Medium List 1 Accent 6"/>
    <w:basedOn w:val="12"/>
    <w:uiPriority w:val="65"/>
    <w:rPr>
      <w:color w:val="000000"/>
    </w:rPr>
    <w:tblPr>
      <w:tblBorders>
        <w:top w:val="single" w:color="F79646" w:sz="8" w:space="0"/>
        <w:bottom w:val="single" w:color="F79646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F79646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F79646" w:sz="8" w:space="0"/>
          <w:left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sz="8" w:space="0"/>
          <w:left w:val="single" w:color="F79646" w:sz="8" w:space="0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193">
    <w:name w:val="Medium List 2"/>
    <w:basedOn w:val="12"/>
    <w:uiPriority w:val="66"/>
    <w:rPr>
      <w:rFonts w:ascii="SimSun" w:hAnsi="SimSun" w:eastAsia="Courier New" w:cs="Times New Roman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000000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000000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000000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4">
    <w:name w:val="Medium List 2 Accent 1"/>
    <w:basedOn w:val="12"/>
    <w:uiPriority w:val="66"/>
    <w:rPr>
      <w:rFonts w:ascii="SimSun" w:hAnsi="SimSun" w:eastAsia="Courier New" w:cs="Times New Roman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4F81B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F81B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4F81BD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5">
    <w:name w:val="Medium List 2 Accent 2"/>
    <w:basedOn w:val="12"/>
    <w:uiPriority w:val="66"/>
    <w:rPr>
      <w:rFonts w:ascii="SimSun" w:hAnsi="SimSun" w:eastAsia="Courier New" w:cs="Times New Roman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C0504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C0504D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6">
    <w:name w:val="Medium List 2 Accent 3"/>
    <w:basedOn w:val="12"/>
    <w:uiPriority w:val="66"/>
    <w:rPr>
      <w:rFonts w:ascii="SimSun" w:hAnsi="SimSun" w:eastAsia="Courier New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9BBB59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9BBB59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9BBB59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7">
    <w:name w:val="Medium List 2 Accent 4"/>
    <w:basedOn w:val="12"/>
    <w:uiPriority w:val="66"/>
    <w:rPr>
      <w:rFonts w:ascii="SimSun" w:hAnsi="SimSun" w:eastAsia="Courier New" w:cs="Times New Roman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8064A2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8064A2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8064A2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8">
    <w:name w:val="Medium List 2 Accent 5"/>
    <w:basedOn w:val="12"/>
    <w:uiPriority w:val="66"/>
    <w:rPr>
      <w:rFonts w:ascii="SimSun" w:hAnsi="SimSun" w:eastAsia="Courier New" w:cs="Times New Roman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4BACC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BACC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4BACC6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9">
    <w:name w:val="Medium List 2 Accent 6"/>
    <w:basedOn w:val="12"/>
    <w:uiPriority w:val="66"/>
    <w:rPr>
      <w:rFonts w:ascii="SimSun" w:hAnsi="SimSun" w:eastAsia="Courier New" w:cs="Times New Roman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F7964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F7964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F79646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00">
    <w:name w:val="Medium Grid 1"/>
    <w:basedOn w:val="12"/>
    <w:qFormat/>
    <w:uiPriority w:val="67"/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  <w:insideV w:val="single" w:color="404040" w:sz="8" w:space="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404040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201">
    <w:name w:val="Medium Grid 1 Accent 1"/>
    <w:basedOn w:val="12"/>
    <w:uiPriority w:val="67"/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  <w:insideV w:val="single" w:color="7BA0CD" w:sz="8" w:space="0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202">
    <w:name w:val="Medium Grid 1 Accent 2"/>
    <w:basedOn w:val="12"/>
    <w:uiPriority w:val="67"/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  <w:insideV w:val="single" w:color="CF7B79" w:sz="8" w:space="0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203">
    <w:name w:val="Medium Grid 1 Accent 3"/>
    <w:basedOn w:val="12"/>
    <w:uiPriority w:val="67"/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  <w:insideV w:val="single" w:color="B3CC82" w:sz="8" w:space="0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3CC82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204">
    <w:name w:val="Medium Grid 1 Accent 4"/>
    <w:basedOn w:val="12"/>
    <w:uiPriority w:val="67"/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  <w:insideV w:val="single" w:color="9F8AB9" w:sz="8" w:space="0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05">
    <w:name w:val="Medium Grid 1 Accent 5"/>
    <w:basedOn w:val="12"/>
    <w:qFormat/>
    <w:uiPriority w:val="67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  <w:insideV w:val="single" w:color="78C0D4" w:sz="8" w:space="0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206">
    <w:name w:val="Medium Grid 1 Accent 6"/>
    <w:basedOn w:val="12"/>
    <w:uiPriority w:val="67"/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  <w:insideV w:val="single" w:color="F9B074" w:sz="8" w:space="0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207">
    <w:name w:val="Medium Grid 2"/>
    <w:basedOn w:val="12"/>
    <w:uiPriority w:val="68"/>
    <w:rPr>
      <w:rFonts w:ascii="SimSun" w:hAnsi="SimSun" w:eastAsia="Courier New" w:cs="Times New Roman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08">
    <w:name w:val="Medium Grid 2 Accent 1"/>
    <w:basedOn w:val="12"/>
    <w:uiPriority w:val="68"/>
    <w:rPr>
      <w:rFonts w:ascii="SimSun" w:hAnsi="SimSun" w:eastAsia="Courier New" w:cs="Times New Roman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09">
    <w:name w:val="Medium Grid 2 Accent 2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10">
    <w:name w:val="Medium Grid 2 Accent 3"/>
    <w:basedOn w:val="12"/>
    <w:uiPriority w:val="68"/>
    <w:rPr>
      <w:rFonts w:ascii="SimSun" w:hAnsi="SimSun" w:eastAsia="Courier New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11">
    <w:name w:val="Medium Grid 2 Accent 4"/>
    <w:basedOn w:val="12"/>
    <w:uiPriority w:val="68"/>
    <w:rPr>
      <w:rFonts w:ascii="SimSun" w:hAnsi="SimSun" w:eastAsia="Courier New" w:cs="Times New Roman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12">
    <w:name w:val="Medium Grid 2 Accent 5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13">
    <w:name w:val="Medium Grid 2 Accent 6"/>
    <w:basedOn w:val="12"/>
    <w:uiPriority w:val="68"/>
    <w:rPr>
      <w:rFonts w:ascii="SimSun" w:hAnsi="SimSun" w:eastAsia="Courier New" w:cs="Times New Roman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214">
    <w:name w:val="Medium Grid 3"/>
    <w:basedOn w:val="12"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215">
    <w:name w:val="Medium Grid 3 Accent 1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216">
    <w:name w:val="Medium Grid 3 Accent 2"/>
    <w:basedOn w:val="12"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217">
    <w:name w:val="Medium Grid 3 Accent 3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218">
    <w:name w:val="Medium Grid 3 Accent 4"/>
    <w:basedOn w:val="12"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219">
    <w:name w:val="Medium Grid 3 Accent 5"/>
    <w:basedOn w:val="12"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220">
    <w:name w:val="Medium Grid 3 Accent 6"/>
    <w:basedOn w:val="12"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table" w:styleId="221">
    <w:name w:val="Dark List"/>
    <w:basedOn w:val="12"/>
    <w:uiPriority w:val="70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222">
    <w:name w:val="Dark List Accent 1"/>
    <w:basedOn w:val="12"/>
    <w:uiPriority w:val="70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223">
    <w:name w:val="Dark List Accent 2"/>
    <w:basedOn w:val="12"/>
    <w:uiPriority w:val="70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224">
    <w:name w:val="Dark List Accent 3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225">
    <w:name w:val="Dark List Accent 4"/>
    <w:basedOn w:val="12"/>
    <w:uiPriority w:val="70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226">
    <w:name w:val="Dark List Accent 5"/>
    <w:basedOn w:val="12"/>
    <w:uiPriority w:val="70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227">
    <w:name w:val="Dark List Accent 6"/>
    <w:basedOn w:val="12"/>
    <w:uiPriority w:val="70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228">
    <w:name w:val="Colorful Shading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000000" w:sz="4" w:space="0"/>
        <w:bottom w:val="single" w:color="000000" w:sz="4" w:space="0"/>
        <w:right w:val="single" w:color="000000" w:sz="4" w:space="0"/>
        <w:insideH w:val="single" w:color="FFFFFF" w:sz="4" w:space="0"/>
        <w:insideV w:val="single" w:color="FFFFFF" w:sz="4" w:space="0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29">
    <w:name w:val="Colorful Shading Accent 1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4F81BD" w:sz="4" w:space="0"/>
        <w:bottom w:val="single" w:color="4F81BD" w:sz="4" w:space="0"/>
        <w:right w:val="single" w:color="4F81BD" w:sz="4" w:space="0"/>
        <w:insideH w:val="single" w:color="FFFFFF" w:sz="4" w:space="0"/>
        <w:insideV w:val="single" w:color="FFFFFF" w:sz="4" w:space="0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0">
    <w:name w:val="Colorful Shading Accent 2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C0504D" w:sz="4" w:space="0"/>
        <w:bottom w:val="single" w:color="C0504D" w:sz="4" w:space="0"/>
        <w:right w:val="single" w:color="C0504D" w:sz="4" w:space="0"/>
        <w:insideH w:val="single" w:color="FFFFFF" w:sz="4" w:space="0"/>
        <w:insideV w:val="single" w:color="FFFFFF" w:sz="4" w:space="0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1">
    <w:name w:val="Colorful Shading Accent 3"/>
    <w:basedOn w:val="12"/>
    <w:qFormat/>
    <w:uiPriority w:val="71"/>
    <w:rPr>
      <w:color w:val="000000"/>
    </w:rPr>
    <w:tblPr>
      <w:tblBorders>
        <w:top w:val="single" w:color="8064A2" w:sz="24" w:space="0"/>
        <w:left w:val="single" w:color="9BBB59" w:sz="4" w:space="0"/>
        <w:bottom w:val="single" w:color="9BBB59" w:sz="4" w:space="0"/>
        <w:right w:val="single" w:color="9BBB59" w:sz="4" w:space="0"/>
        <w:insideH w:val="single" w:color="FFFFFF" w:sz="4" w:space="0"/>
        <w:insideV w:val="single" w:color="FFFFFF" w:sz="4" w:space="0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single" w:color="8064A2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232">
    <w:name w:val="Colorful Shading Accent 4"/>
    <w:basedOn w:val="12"/>
    <w:qFormat/>
    <w:uiPriority w:val="71"/>
    <w:rPr>
      <w:color w:val="000000"/>
    </w:rPr>
    <w:tblPr>
      <w:tblBorders>
        <w:top w:val="single" w:color="9BBB59" w:sz="24" w:space="0"/>
        <w:left w:val="single" w:color="8064A2" w:sz="4" w:space="0"/>
        <w:bottom w:val="single" w:color="8064A2" w:sz="4" w:space="0"/>
        <w:right w:val="single" w:color="8064A2" w:sz="4" w:space="0"/>
        <w:insideH w:val="single" w:color="FFFFFF" w:sz="4" w:space="0"/>
        <w:insideV w:val="single" w:color="FFFFFF" w:sz="4" w:space="0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single" w:color="9BBB59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3">
    <w:name w:val="Colorful Shading Accent 5"/>
    <w:basedOn w:val="12"/>
    <w:qFormat/>
    <w:uiPriority w:val="71"/>
    <w:rPr>
      <w:color w:val="000000"/>
    </w:rPr>
    <w:tblPr>
      <w:tblBorders>
        <w:top w:val="single" w:color="F79646" w:sz="24" w:space="0"/>
        <w:left w:val="single" w:color="4BACC6" w:sz="4" w:space="0"/>
        <w:bottom w:val="single" w:color="4BACC6" w:sz="4" w:space="0"/>
        <w:right w:val="single" w:color="4BACC6" w:sz="4" w:space="0"/>
        <w:insideH w:val="single" w:color="FFFFFF" w:sz="4" w:space="0"/>
        <w:insideV w:val="single" w:color="FFFFFF" w:sz="4" w:space="0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single" w:color="F7964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4">
    <w:name w:val="Colorful Shading Accent 6"/>
    <w:basedOn w:val="12"/>
    <w:qFormat/>
    <w:uiPriority w:val="71"/>
    <w:rPr>
      <w:color w:val="000000"/>
    </w:rPr>
    <w:tblPr>
      <w:tblBorders>
        <w:top w:val="single" w:color="4BACC6" w:sz="24" w:space="0"/>
        <w:left w:val="single" w:color="F79646" w:sz="4" w:space="0"/>
        <w:bottom w:val="single" w:color="F79646" w:sz="4" w:space="0"/>
        <w:right w:val="single" w:color="F79646" w:sz="4" w:space="0"/>
        <w:insideH w:val="single" w:color="FFFFFF" w:sz="4" w:space="0"/>
        <w:insideV w:val="single" w:color="FFFFFF" w:sz="4" w:space="0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single" w:color="4BACC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5">
    <w:name w:val="Colorful List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236">
    <w:name w:val="Colorful List Accent 1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237">
    <w:name w:val="Colorful List Accent 2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238">
    <w:name w:val="Colorful List Accent 3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239">
    <w:name w:val="Colorful List Accent 4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240">
    <w:name w:val="Colorful List Accent 5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241">
    <w:name w:val="Colorful List Accent 6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242">
    <w:name w:val="Colorful Grid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243">
    <w:name w:val="Colorful Grid Accent 1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244">
    <w:name w:val="Colorful Grid Accent 2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245">
    <w:name w:val="Colorful Grid Accent 3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246">
    <w:name w:val="Colorful Grid Accent 4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47">
    <w:name w:val="Colorful Grid Accent 5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248">
    <w:name w:val="Colorful Grid Accent 6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16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2025-03-26T02:33:00Z</dcterms:created>
  <dc:creator>Tanmay Shenai</dc:creator>
  <cp:lastModifiedBy>Tanmay Shenai</cp:lastModifiedBy>
  <dcterms:modified xsi:type="dcterms:W3CDTF">2025-03-26T16:57:33Z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A9ED88F744AC4EB78027C1DF81E09C1E_11</vt:lpwstr>
  </property>
</Properties>
</file>