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F149E" w14:textId="77777777" w:rsidR="00C1129E" w:rsidRDefault="00000000">
      <w:pPr>
        <w:pStyle w:val="Heading1"/>
      </w:pPr>
      <w:r>
        <w:t>Hello, World!</w:t>
      </w:r>
    </w:p>
    <w:p w14:paraId="0A06BB5B" w14:textId="77777777" w:rsidR="00C1129E" w:rsidRDefault="00000000">
      <w:r>
        <w:t>This is a docx file.</w:t>
      </w:r>
    </w:p>
    <w:p w14:paraId="751F3DD8" w14:textId="77777777" w:rsidR="002F3D01" w:rsidRDefault="002F3D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F3D01" w14:paraId="32508540" w14:textId="77777777" w:rsidTr="002F3D01">
        <w:tc>
          <w:tcPr>
            <w:tcW w:w="2952" w:type="dxa"/>
          </w:tcPr>
          <w:p w14:paraId="039F2576" w14:textId="63870E3B" w:rsidR="002F3D01" w:rsidRDefault="002F3D01">
            <w:r>
              <w:t>This</w:t>
            </w:r>
          </w:p>
        </w:tc>
        <w:tc>
          <w:tcPr>
            <w:tcW w:w="2952" w:type="dxa"/>
          </w:tcPr>
          <w:p w14:paraId="0B6CD5E5" w14:textId="03DF16AA" w:rsidR="002F3D01" w:rsidRDefault="002F3D01">
            <w:r>
              <w:t>Is</w:t>
            </w:r>
          </w:p>
        </w:tc>
        <w:tc>
          <w:tcPr>
            <w:tcW w:w="2952" w:type="dxa"/>
          </w:tcPr>
          <w:p w14:paraId="6956643E" w14:textId="6A478E33" w:rsidR="002F3D01" w:rsidRDefault="002F3D01">
            <w:r>
              <w:t>An</w:t>
            </w:r>
          </w:p>
        </w:tc>
      </w:tr>
      <w:tr w:rsidR="002F3D01" w14:paraId="7AA4B116" w14:textId="77777777" w:rsidTr="002F3D01">
        <w:tc>
          <w:tcPr>
            <w:tcW w:w="2952" w:type="dxa"/>
          </w:tcPr>
          <w:p w14:paraId="5614C336" w14:textId="4241CDCC" w:rsidR="002F3D01" w:rsidRDefault="002F3D01">
            <w:r>
              <w:t>Example</w:t>
            </w:r>
          </w:p>
        </w:tc>
        <w:tc>
          <w:tcPr>
            <w:tcW w:w="2952" w:type="dxa"/>
          </w:tcPr>
          <w:p w14:paraId="7591DC16" w14:textId="6E1CF341" w:rsidR="002F3D01" w:rsidRDefault="002F3D01">
            <w:r>
              <w:t>Word</w:t>
            </w:r>
          </w:p>
        </w:tc>
        <w:tc>
          <w:tcPr>
            <w:tcW w:w="2952" w:type="dxa"/>
          </w:tcPr>
          <w:p w14:paraId="77B5204A" w14:textId="706CC82F" w:rsidR="002F3D01" w:rsidRDefault="002F3D01">
            <w:r>
              <w:t>Table</w:t>
            </w:r>
          </w:p>
        </w:tc>
      </w:tr>
    </w:tbl>
    <w:p w14:paraId="3FFD399B" w14:textId="77777777" w:rsidR="002F3D01" w:rsidRDefault="002F3D01"/>
    <w:p w14:paraId="5A10A041" w14:textId="77777777" w:rsidR="00573786" w:rsidRDefault="00573786"/>
    <w:p w14:paraId="2CD32D52" w14:textId="21995726" w:rsidR="00573786" w:rsidRDefault="00573786">
      <w:r>
        <w:rPr>
          <w:noProof/>
        </w:rPr>
        <w:drawing>
          <wp:inline distT="0" distB="0" distL="0" distR="0" wp14:anchorId="56159A94" wp14:editId="20353C69">
            <wp:extent cx="2097024" cy="2621280"/>
            <wp:effectExtent l="0" t="0" r="0" b="7620"/>
            <wp:docPr id="1771429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727" cy="262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3786" w:rsidSect="00C04C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24221753">
    <w:abstractNumId w:val="8"/>
  </w:num>
  <w:num w:numId="2" w16cid:durableId="1201624269">
    <w:abstractNumId w:val="6"/>
  </w:num>
  <w:num w:numId="3" w16cid:durableId="1439108150">
    <w:abstractNumId w:val="5"/>
  </w:num>
  <w:num w:numId="4" w16cid:durableId="244264632">
    <w:abstractNumId w:val="4"/>
  </w:num>
  <w:num w:numId="5" w16cid:durableId="788935757">
    <w:abstractNumId w:val="7"/>
  </w:num>
  <w:num w:numId="6" w16cid:durableId="457602034">
    <w:abstractNumId w:val="3"/>
  </w:num>
  <w:num w:numId="7" w16cid:durableId="685866003">
    <w:abstractNumId w:val="2"/>
  </w:num>
  <w:num w:numId="8" w16cid:durableId="2099911447">
    <w:abstractNumId w:val="1"/>
  </w:num>
  <w:num w:numId="9" w16cid:durableId="1632782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F3D01"/>
    <w:rsid w:val="00326F90"/>
    <w:rsid w:val="00573786"/>
    <w:rsid w:val="005A4A23"/>
    <w:rsid w:val="00A51D87"/>
    <w:rsid w:val="00AA1D8D"/>
    <w:rsid w:val="00B47730"/>
    <w:rsid w:val="00C04C95"/>
    <w:rsid w:val="00C1129E"/>
    <w:rsid w:val="00CB0664"/>
    <w:rsid w:val="00F3375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2B70CD"/>
  <w14:defaultImageDpi w14:val="300"/>
  <w15:docId w15:val="{64C3B790-8D84-4994-8B54-7C46D893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E. Mcfarlane</cp:lastModifiedBy>
  <cp:revision>4</cp:revision>
  <dcterms:created xsi:type="dcterms:W3CDTF">2013-12-23T23:15:00Z</dcterms:created>
  <dcterms:modified xsi:type="dcterms:W3CDTF">2024-09-05T20:53:00Z</dcterms:modified>
  <cp:category/>
</cp:coreProperties>
</file>