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项目管理系统</w:t>
      </w:r>
    </w:p>
    <w:p>
      <w:pPr>
        <w:pStyle w:val="Heading1"/>
      </w:pPr>
      <w:r>
        <w:t>1. 需求分析</w:t>
      </w:r>
    </w:p>
    <w:p>
      <w:r>
        <w:t>收集用户需求</w:t>
      </w:r>
    </w:p>
    <w:p>
      <w:r>
        <w:t>分析业务流程</w:t>
      </w:r>
    </w:p>
    <w:p>
      <w:pPr>
        <w:pStyle w:val="Heading2"/>
      </w:pPr>
      <w:r>
        <w:t>1.1 功能需求</w:t>
      </w:r>
    </w:p>
    <w:p>
      <w:r>
        <w:t>用户管理功能</w:t>
      </w:r>
    </w:p>
    <w:p>
      <w:r>
        <w:t>项目管理功能</w:t>
      </w:r>
    </w:p>
    <w:p>
      <w:pPr>
        <w:pStyle w:val="Heading3"/>
      </w:pPr>
      <w:r>
        <w:t>1.1.1 用户注册</w:t>
      </w:r>
    </w:p>
    <w:p>
      <w:r>
        <w:t>邮箱验证</w:t>
      </w:r>
    </w:p>
    <w:p>
      <w:r>
        <w:t>密码加密</w:t>
      </w:r>
    </w:p>
    <w:p>
      <w:pPr>
        <w:pStyle w:val="Heading3"/>
      </w:pPr>
      <w:r>
        <w:t>1.1.2 项目创建</w:t>
      </w:r>
    </w:p>
    <w:p>
      <w:r>
        <w:t>项目信息录入</w:t>
      </w:r>
    </w:p>
    <w:p>
      <w:r>
        <w:t>权限分配</w:t>
      </w:r>
    </w:p>
    <w:p>
      <w:pPr>
        <w:pStyle w:val="Heading1"/>
      </w:pPr>
      <w:r>
        <w:t>2. 系统设计</w:t>
      </w:r>
    </w:p>
    <w:p>
      <w:r>
        <w:t>架构设计</w:t>
      </w:r>
    </w:p>
    <w:p>
      <w:pPr>
        <w:pStyle w:val="Heading2"/>
      </w:pPr>
      <w:r>
        <w:t>2.1 数据库设计</w:t>
      </w:r>
    </w:p>
    <w:p>
      <w:r>
        <w:t>用户表设计</w:t>
      </w:r>
    </w:p>
    <w:p>
      <w:r>
        <w:t>项目表设计</w:t>
      </w:r>
    </w:p>
    <w:p>
      <w:pPr>
        <w:pStyle w:val="Heading1"/>
      </w:pPr>
      <w:r>
        <w:t>3. 开发实现</w:t>
      </w:r>
    </w:p>
    <w:p>
      <w:r>
        <w:t>编码实现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