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3A" w:rsidRPr="00691665" w:rsidRDefault="007E573A" w:rsidP="00691665">
      <w:bookmarkStart w:id="0" w:name="_GoBack"/>
      <w:bookmarkEnd w:id="0"/>
    </w:p>
    <w:sectPr w:rsidR="007E573A" w:rsidRPr="00691665" w:rsidSect="00322C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C04" w:rsidRDefault="00784C04" w:rsidP="00691665">
      <w:r>
        <w:separator/>
      </w:r>
    </w:p>
  </w:endnote>
  <w:endnote w:type="continuationSeparator" w:id="0">
    <w:p w:rsidR="00784C04" w:rsidRDefault="00784C04" w:rsidP="0069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JhengHeiRegular">
    <w:altName w:val="Times New Roman"/>
    <w:panose1 w:val="00000000000000000000"/>
    <w:charset w:val="00"/>
    <w:family w:val="roman"/>
    <w:notTrueType/>
    <w:pitch w:val="default"/>
  </w:font>
  <w:font w:name="紳w?">
    <w:altName w:val="Arial Unicode MS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2E" w:rsidRDefault="00DF372E" w:rsidP="0069166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226898"/>
      <w:docPartObj>
        <w:docPartGallery w:val="Page Numbers (Bottom of Page)"/>
        <w:docPartUnique/>
      </w:docPartObj>
    </w:sdtPr>
    <w:sdtEndPr/>
    <w:sdtContent>
      <w:p w:rsidR="00DF372E" w:rsidRDefault="00DF372E" w:rsidP="00691665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665" w:rsidRPr="00691665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:rsidR="00DF372E" w:rsidRDefault="00DF372E" w:rsidP="0069166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2E" w:rsidRDefault="00DF372E" w:rsidP="006916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C04" w:rsidRDefault="00784C04" w:rsidP="00691665">
      <w:r>
        <w:separator/>
      </w:r>
    </w:p>
  </w:footnote>
  <w:footnote w:type="continuationSeparator" w:id="0">
    <w:p w:rsidR="00784C04" w:rsidRDefault="00784C04" w:rsidP="00691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2E" w:rsidRDefault="00DF372E" w:rsidP="006916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2E" w:rsidRDefault="00DF372E" w:rsidP="00691665">
    <w:pPr>
      <w:pStyle w:val="a5"/>
      <w:rPr>
        <w:lang w:eastAsia="zh-TW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2E" w:rsidRDefault="00DF372E" w:rsidP="006916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6140424"/>
    <w:multiLevelType w:val="hybridMultilevel"/>
    <w:tmpl w:val="07C4416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F3E67C0"/>
    <w:multiLevelType w:val="hybridMultilevel"/>
    <w:tmpl w:val="07C4416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23E"/>
    <w:rsid w:val="000026B0"/>
    <w:rsid w:val="000121B8"/>
    <w:rsid w:val="00034616"/>
    <w:rsid w:val="00046971"/>
    <w:rsid w:val="00046C1B"/>
    <w:rsid w:val="00047548"/>
    <w:rsid w:val="00050829"/>
    <w:rsid w:val="00057407"/>
    <w:rsid w:val="0006063C"/>
    <w:rsid w:val="000816C4"/>
    <w:rsid w:val="00082544"/>
    <w:rsid w:val="00083771"/>
    <w:rsid w:val="00085B0C"/>
    <w:rsid w:val="00086E63"/>
    <w:rsid w:val="000A3A23"/>
    <w:rsid w:val="000A4ABE"/>
    <w:rsid w:val="000A6FF9"/>
    <w:rsid w:val="000B6462"/>
    <w:rsid w:val="000C32EC"/>
    <w:rsid w:val="000C4A7D"/>
    <w:rsid w:val="000C4C06"/>
    <w:rsid w:val="000C6120"/>
    <w:rsid w:val="000D4FC9"/>
    <w:rsid w:val="000F64D8"/>
    <w:rsid w:val="00104EC0"/>
    <w:rsid w:val="00106218"/>
    <w:rsid w:val="00115944"/>
    <w:rsid w:val="0011698F"/>
    <w:rsid w:val="0013482A"/>
    <w:rsid w:val="001352A8"/>
    <w:rsid w:val="00136FD6"/>
    <w:rsid w:val="0014183A"/>
    <w:rsid w:val="0015074B"/>
    <w:rsid w:val="001650CB"/>
    <w:rsid w:val="001706C6"/>
    <w:rsid w:val="001A742E"/>
    <w:rsid w:val="001E1C5F"/>
    <w:rsid w:val="001E777B"/>
    <w:rsid w:val="001F1F2E"/>
    <w:rsid w:val="002079DB"/>
    <w:rsid w:val="00212056"/>
    <w:rsid w:val="00216F4A"/>
    <w:rsid w:val="00217BBE"/>
    <w:rsid w:val="00223BED"/>
    <w:rsid w:val="00232096"/>
    <w:rsid w:val="002652FA"/>
    <w:rsid w:val="00281AC2"/>
    <w:rsid w:val="00291EBB"/>
    <w:rsid w:val="0029639D"/>
    <w:rsid w:val="002A058F"/>
    <w:rsid w:val="002C19A3"/>
    <w:rsid w:val="002C1CCC"/>
    <w:rsid w:val="002C4BD7"/>
    <w:rsid w:val="002C685D"/>
    <w:rsid w:val="002D1417"/>
    <w:rsid w:val="002F0441"/>
    <w:rsid w:val="002F2990"/>
    <w:rsid w:val="002F2D00"/>
    <w:rsid w:val="00300214"/>
    <w:rsid w:val="00302349"/>
    <w:rsid w:val="00305C9E"/>
    <w:rsid w:val="0030780F"/>
    <w:rsid w:val="00314B90"/>
    <w:rsid w:val="00322C4E"/>
    <w:rsid w:val="00326F90"/>
    <w:rsid w:val="003271D5"/>
    <w:rsid w:val="0033115F"/>
    <w:rsid w:val="00342E0A"/>
    <w:rsid w:val="00344F71"/>
    <w:rsid w:val="00346A77"/>
    <w:rsid w:val="00351EC2"/>
    <w:rsid w:val="00356A2F"/>
    <w:rsid w:val="003658FF"/>
    <w:rsid w:val="003720C3"/>
    <w:rsid w:val="003741C2"/>
    <w:rsid w:val="003814A2"/>
    <w:rsid w:val="0038245C"/>
    <w:rsid w:val="003B24D6"/>
    <w:rsid w:val="003C0C65"/>
    <w:rsid w:val="003C1D98"/>
    <w:rsid w:val="003C2B99"/>
    <w:rsid w:val="003D40EB"/>
    <w:rsid w:val="003E3E2C"/>
    <w:rsid w:val="003E58FE"/>
    <w:rsid w:val="003F35F4"/>
    <w:rsid w:val="00407ECC"/>
    <w:rsid w:val="00412673"/>
    <w:rsid w:val="00414621"/>
    <w:rsid w:val="0042185D"/>
    <w:rsid w:val="00424D33"/>
    <w:rsid w:val="0043125C"/>
    <w:rsid w:val="00432B7C"/>
    <w:rsid w:val="00453903"/>
    <w:rsid w:val="004570E2"/>
    <w:rsid w:val="004667F8"/>
    <w:rsid w:val="0048450E"/>
    <w:rsid w:val="00486AE5"/>
    <w:rsid w:val="004A4B66"/>
    <w:rsid w:val="004A745D"/>
    <w:rsid w:val="004B4971"/>
    <w:rsid w:val="004C1DB1"/>
    <w:rsid w:val="004C26FF"/>
    <w:rsid w:val="004C6281"/>
    <w:rsid w:val="004D16F2"/>
    <w:rsid w:val="004E6E11"/>
    <w:rsid w:val="00530DF7"/>
    <w:rsid w:val="00544AA4"/>
    <w:rsid w:val="00547241"/>
    <w:rsid w:val="00563A9C"/>
    <w:rsid w:val="005646DB"/>
    <w:rsid w:val="0057172D"/>
    <w:rsid w:val="005832DF"/>
    <w:rsid w:val="005845B6"/>
    <w:rsid w:val="00585B39"/>
    <w:rsid w:val="00585C48"/>
    <w:rsid w:val="005970CC"/>
    <w:rsid w:val="005A3A7D"/>
    <w:rsid w:val="005B3021"/>
    <w:rsid w:val="005C12BB"/>
    <w:rsid w:val="005C5DB8"/>
    <w:rsid w:val="005D5697"/>
    <w:rsid w:val="005E3AE7"/>
    <w:rsid w:val="005E6C5D"/>
    <w:rsid w:val="005E785E"/>
    <w:rsid w:val="005F426A"/>
    <w:rsid w:val="00607F5F"/>
    <w:rsid w:val="00613091"/>
    <w:rsid w:val="0062141B"/>
    <w:rsid w:val="00621793"/>
    <w:rsid w:val="0063320C"/>
    <w:rsid w:val="00634DE9"/>
    <w:rsid w:val="00642329"/>
    <w:rsid w:val="00642494"/>
    <w:rsid w:val="006518EC"/>
    <w:rsid w:val="00655E3D"/>
    <w:rsid w:val="00665651"/>
    <w:rsid w:val="00671CE4"/>
    <w:rsid w:val="00691665"/>
    <w:rsid w:val="00696D5B"/>
    <w:rsid w:val="006A4260"/>
    <w:rsid w:val="006B4935"/>
    <w:rsid w:val="006B62EA"/>
    <w:rsid w:val="006C1CA2"/>
    <w:rsid w:val="006C399F"/>
    <w:rsid w:val="006C42E9"/>
    <w:rsid w:val="006C524B"/>
    <w:rsid w:val="006C66FB"/>
    <w:rsid w:val="006D365A"/>
    <w:rsid w:val="006D655F"/>
    <w:rsid w:val="006D76AA"/>
    <w:rsid w:val="006F4B9D"/>
    <w:rsid w:val="007112F4"/>
    <w:rsid w:val="007241A2"/>
    <w:rsid w:val="00725DAF"/>
    <w:rsid w:val="00733EBC"/>
    <w:rsid w:val="0073626B"/>
    <w:rsid w:val="00750E01"/>
    <w:rsid w:val="00754612"/>
    <w:rsid w:val="00761344"/>
    <w:rsid w:val="00781FB3"/>
    <w:rsid w:val="00784C04"/>
    <w:rsid w:val="00786381"/>
    <w:rsid w:val="00791AF6"/>
    <w:rsid w:val="00796302"/>
    <w:rsid w:val="0079753D"/>
    <w:rsid w:val="007A0013"/>
    <w:rsid w:val="007A07A6"/>
    <w:rsid w:val="007B117F"/>
    <w:rsid w:val="007B4A41"/>
    <w:rsid w:val="007B55CF"/>
    <w:rsid w:val="007C1879"/>
    <w:rsid w:val="007D1398"/>
    <w:rsid w:val="007D235C"/>
    <w:rsid w:val="007D2D95"/>
    <w:rsid w:val="007D3FD2"/>
    <w:rsid w:val="007E3D68"/>
    <w:rsid w:val="007E573A"/>
    <w:rsid w:val="007F7516"/>
    <w:rsid w:val="0080327E"/>
    <w:rsid w:val="00823849"/>
    <w:rsid w:val="00824952"/>
    <w:rsid w:val="00825ABB"/>
    <w:rsid w:val="00831913"/>
    <w:rsid w:val="00837085"/>
    <w:rsid w:val="00847289"/>
    <w:rsid w:val="0084766A"/>
    <w:rsid w:val="00864071"/>
    <w:rsid w:val="00881758"/>
    <w:rsid w:val="008827DF"/>
    <w:rsid w:val="008870DF"/>
    <w:rsid w:val="00892863"/>
    <w:rsid w:val="008A264D"/>
    <w:rsid w:val="008A299F"/>
    <w:rsid w:val="008A6269"/>
    <w:rsid w:val="008A7C1D"/>
    <w:rsid w:val="008C17A7"/>
    <w:rsid w:val="008C2BAB"/>
    <w:rsid w:val="008C7FDA"/>
    <w:rsid w:val="008D2071"/>
    <w:rsid w:val="008D442C"/>
    <w:rsid w:val="008D45DF"/>
    <w:rsid w:val="008D582E"/>
    <w:rsid w:val="008D5F90"/>
    <w:rsid w:val="008E357C"/>
    <w:rsid w:val="008E67E0"/>
    <w:rsid w:val="00906498"/>
    <w:rsid w:val="00912ED9"/>
    <w:rsid w:val="009316F9"/>
    <w:rsid w:val="00935E20"/>
    <w:rsid w:val="0094105D"/>
    <w:rsid w:val="009536FC"/>
    <w:rsid w:val="009618FC"/>
    <w:rsid w:val="00964638"/>
    <w:rsid w:val="00971788"/>
    <w:rsid w:val="009775A3"/>
    <w:rsid w:val="00980BD8"/>
    <w:rsid w:val="009B6D48"/>
    <w:rsid w:val="009D0715"/>
    <w:rsid w:val="009D7E2C"/>
    <w:rsid w:val="009E44E7"/>
    <w:rsid w:val="009F1851"/>
    <w:rsid w:val="00A01673"/>
    <w:rsid w:val="00A017A5"/>
    <w:rsid w:val="00A0684B"/>
    <w:rsid w:val="00A068FB"/>
    <w:rsid w:val="00A10ADB"/>
    <w:rsid w:val="00A1712D"/>
    <w:rsid w:val="00A33BF1"/>
    <w:rsid w:val="00A36A4B"/>
    <w:rsid w:val="00A43011"/>
    <w:rsid w:val="00A47040"/>
    <w:rsid w:val="00A52CDE"/>
    <w:rsid w:val="00A52D59"/>
    <w:rsid w:val="00A65078"/>
    <w:rsid w:val="00A6592E"/>
    <w:rsid w:val="00A73AE8"/>
    <w:rsid w:val="00A81984"/>
    <w:rsid w:val="00A86876"/>
    <w:rsid w:val="00A95655"/>
    <w:rsid w:val="00AA1D8D"/>
    <w:rsid w:val="00AA2AD9"/>
    <w:rsid w:val="00AB11CA"/>
    <w:rsid w:val="00AB6864"/>
    <w:rsid w:val="00AD06EE"/>
    <w:rsid w:val="00AE242A"/>
    <w:rsid w:val="00AE3F25"/>
    <w:rsid w:val="00AE7030"/>
    <w:rsid w:val="00AF0F54"/>
    <w:rsid w:val="00AF6D5C"/>
    <w:rsid w:val="00B065A7"/>
    <w:rsid w:val="00B07332"/>
    <w:rsid w:val="00B114C9"/>
    <w:rsid w:val="00B11C60"/>
    <w:rsid w:val="00B13AC5"/>
    <w:rsid w:val="00B1777D"/>
    <w:rsid w:val="00B22A4D"/>
    <w:rsid w:val="00B3576B"/>
    <w:rsid w:val="00B47730"/>
    <w:rsid w:val="00B568C2"/>
    <w:rsid w:val="00B570E9"/>
    <w:rsid w:val="00B57152"/>
    <w:rsid w:val="00B7554D"/>
    <w:rsid w:val="00B85B55"/>
    <w:rsid w:val="00B91202"/>
    <w:rsid w:val="00B92AB5"/>
    <w:rsid w:val="00B94D01"/>
    <w:rsid w:val="00BB5F10"/>
    <w:rsid w:val="00BC5927"/>
    <w:rsid w:val="00BC5CB4"/>
    <w:rsid w:val="00BC7F6C"/>
    <w:rsid w:val="00BD2D93"/>
    <w:rsid w:val="00BD6DBE"/>
    <w:rsid w:val="00BF3B11"/>
    <w:rsid w:val="00BF44E6"/>
    <w:rsid w:val="00C24434"/>
    <w:rsid w:val="00C3107D"/>
    <w:rsid w:val="00C32247"/>
    <w:rsid w:val="00C45B6A"/>
    <w:rsid w:val="00C566E2"/>
    <w:rsid w:val="00C71503"/>
    <w:rsid w:val="00C80B54"/>
    <w:rsid w:val="00C9220C"/>
    <w:rsid w:val="00C94143"/>
    <w:rsid w:val="00C9723C"/>
    <w:rsid w:val="00CA095A"/>
    <w:rsid w:val="00CA1524"/>
    <w:rsid w:val="00CB0664"/>
    <w:rsid w:val="00CB3413"/>
    <w:rsid w:val="00CC04BD"/>
    <w:rsid w:val="00CD1ABF"/>
    <w:rsid w:val="00CD3185"/>
    <w:rsid w:val="00CE0E2F"/>
    <w:rsid w:val="00CF571C"/>
    <w:rsid w:val="00CF7110"/>
    <w:rsid w:val="00D31D90"/>
    <w:rsid w:val="00D461DC"/>
    <w:rsid w:val="00D53541"/>
    <w:rsid w:val="00D56CE4"/>
    <w:rsid w:val="00D65CF1"/>
    <w:rsid w:val="00D67D5D"/>
    <w:rsid w:val="00D74911"/>
    <w:rsid w:val="00D76B1C"/>
    <w:rsid w:val="00DA1E89"/>
    <w:rsid w:val="00DB112E"/>
    <w:rsid w:val="00DB7633"/>
    <w:rsid w:val="00DC780B"/>
    <w:rsid w:val="00DC7FAF"/>
    <w:rsid w:val="00DD506C"/>
    <w:rsid w:val="00DD5CB1"/>
    <w:rsid w:val="00DD5E98"/>
    <w:rsid w:val="00DE0362"/>
    <w:rsid w:val="00DE059E"/>
    <w:rsid w:val="00DE0ADF"/>
    <w:rsid w:val="00DE14FF"/>
    <w:rsid w:val="00DE1FAC"/>
    <w:rsid w:val="00DF1088"/>
    <w:rsid w:val="00DF2992"/>
    <w:rsid w:val="00DF372E"/>
    <w:rsid w:val="00E02A9D"/>
    <w:rsid w:val="00E0341F"/>
    <w:rsid w:val="00E15EF8"/>
    <w:rsid w:val="00E2198A"/>
    <w:rsid w:val="00E303F9"/>
    <w:rsid w:val="00E358A0"/>
    <w:rsid w:val="00E57AAC"/>
    <w:rsid w:val="00E60AC6"/>
    <w:rsid w:val="00E6115B"/>
    <w:rsid w:val="00E61DF9"/>
    <w:rsid w:val="00E671D6"/>
    <w:rsid w:val="00E70E28"/>
    <w:rsid w:val="00E80258"/>
    <w:rsid w:val="00E940C7"/>
    <w:rsid w:val="00EA60DF"/>
    <w:rsid w:val="00EA7C49"/>
    <w:rsid w:val="00EB14E4"/>
    <w:rsid w:val="00EC0A14"/>
    <w:rsid w:val="00ED07C7"/>
    <w:rsid w:val="00EE34E7"/>
    <w:rsid w:val="00EF1DEC"/>
    <w:rsid w:val="00EF317D"/>
    <w:rsid w:val="00F0000D"/>
    <w:rsid w:val="00F026DC"/>
    <w:rsid w:val="00F15EE3"/>
    <w:rsid w:val="00F173C3"/>
    <w:rsid w:val="00F26F4E"/>
    <w:rsid w:val="00F32817"/>
    <w:rsid w:val="00F34367"/>
    <w:rsid w:val="00F354E9"/>
    <w:rsid w:val="00F41BB8"/>
    <w:rsid w:val="00F476F5"/>
    <w:rsid w:val="00F71F2B"/>
    <w:rsid w:val="00F72385"/>
    <w:rsid w:val="00FA1578"/>
    <w:rsid w:val="00FA50EB"/>
    <w:rsid w:val="00FA65E2"/>
    <w:rsid w:val="00FB2545"/>
    <w:rsid w:val="00FC693F"/>
    <w:rsid w:val="00FD34AC"/>
    <w:rsid w:val="00FF1997"/>
    <w:rsid w:val="00FF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1665"/>
    <w:pPr>
      <w:overflowPunct w:val="0"/>
      <w:spacing w:after="0" w:line="500" w:lineRule="exact"/>
      <w:jc w:val="both"/>
    </w:pPr>
    <w:rPr>
      <w:rFonts w:ascii="標楷體" w:eastAsia="標楷體" w:hAnsi="標楷體"/>
      <w:sz w:val="32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spacing w:before="60" w:line="560" w:lineRule="exact"/>
      <w:ind w:hangingChars="200" w:hanging="200"/>
      <w:outlineLvl w:val="0"/>
    </w:pPr>
    <w:rPr>
      <w:rFonts w:cstheme="majorBidi"/>
      <w:b/>
      <w:bCs/>
      <w:color w:val="000000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1"/>
    </w:pPr>
    <w:rPr>
      <w:rFonts w:cstheme="majorBidi"/>
      <w:b/>
      <w:bCs/>
      <w:color w:val="000000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2"/>
    </w:pPr>
    <w:rPr>
      <w:rFonts w:cstheme="majorBidi"/>
      <w:b/>
      <w:bCs/>
      <w:color w:val="000000"/>
    </w:rPr>
  </w:style>
  <w:style w:type="paragraph" w:styleId="4">
    <w:name w:val="heading 4"/>
    <w:basedOn w:val="a1"/>
    <w:next w:val="a1"/>
    <w:link w:val="40"/>
    <w:uiPriority w:val="9"/>
    <w:unhideWhenUsed/>
    <w:qFormat/>
    <w:rsid w:val="00C94143"/>
    <w:pPr>
      <w:keepNext/>
      <w:spacing w:before="60" w:line="560" w:lineRule="exact"/>
      <w:ind w:left="641" w:hangingChars="200" w:hanging="641"/>
      <w:outlineLvl w:val="3"/>
    </w:pPr>
    <w:rPr>
      <w:rFonts w:cstheme="majorBidi"/>
      <w:b/>
      <w:bCs/>
      <w:iCs/>
      <w:color w:val="000000"/>
    </w:rPr>
  </w:style>
  <w:style w:type="paragraph" w:styleId="5">
    <w:name w:val="heading 5"/>
    <w:basedOn w:val="a1"/>
    <w:next w:val="a1"/>
    <w:link w:val="50"/>
    <w:uiPriority w:val="9"/>
    <w:unhideWhenUsed/>
    <w:qFormat/>
    <w:rsid w:val="000F64D8"/>
    <w:pPr>
      <w:keepNext/>
      <w:spacing w:before="60" w:line="560" w:lineRule="exact"/>
      <w:ind w:leftChars="100" w:left="640" w:hangingChars="100" w:hanging="320"/>
      <w:outlineLvl w:val="4"/>
    </w:pPr>
    <w:rPr>
      <w:rFonts w:cstheme="majorBidi"/>
      <w:b/>
      <w:color w:val="000000"/>
      <w:lang w:eastAsia="zh-TW"/>
    </w:rPr>
  </w:style>
  <w:style w:type="paragraph" w:styleId="6">
    <w:name w:val="heading 6"/>
    <w:basedOn w:val="a1"/>
    <w:next w:val="a1"/>
    <w:link w:val="60"/>
    <w:uiPriority w:val="9"/>
    <w:unhideWhenUsed/>
    <w:qFormat/>
    <w:rsid w:val="000F64D8"/>
    <w:pPr>
      <w:widowControl w:val="0"/>
      <w:spacing w:before="200"/>
      <w:ind w:leftChars="100" w:left="800" w:hangingChars="150" w:hanging="480"/>
      <w:outlineLvl w:val="5"/>
    </w:pPr>
    <w:rPr>
      <w:rFonts w:cstheme="majorBidi"/>
      <w:iCs/>
      <w:lang w:eastAsia="zh-TW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="標楷體" w:eastAsia="標楷體" w:hAnsi="標楷體" w:cstheme="majorBidi"/>
      <w:b/>
      <w:bCs/>
      <w:color w:val="000000"/>
      <w:sz w:val="32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before="60" w:after="300" w:line="560" w:lineRule="exact"/>
      <w:ind w:hangingChars="200" w:hanging="200"/>
      <w:contextualSpacing/>
    </w:pPr>
    <w:rPr>
      <w:rFonts w:cstheme="majorBidi"/>
      <w:b/>
      <w:color w:val="000000"/>
      <w:spacing w:val="5"/>
      <w:kern w:val="28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="標楷體" w:eastAsia="標楷體" w:hAnsi="標楷體" w:cstheme="majorBidi"/>
      <w:b/>
      <w:color w:val="000000"/>
      <w:spacing w:val="5"/>
      <w:kern w:val="28"/>
      <w:sz w:val="3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rsid w:val="00C94143"/>
    <w:rPr>
      <w:rFonts w:ascii="標楷體" w:eastAsia="標楷體" w:hAnsi="標楷體" w:cstheme="majorBidi"/>
      <w:b/>
      <w:bCs/>
      <w:iCs/>
      <w:color w:val="000000"/>
      <w:sz w:val="32"/>
    </w:rPr>
  </w:style>
  <w:style w:type="character" w:customStyle="1" w:styleId="50">
    <w:name w:val="標題 5 字元"/>
    <w:basedOn w:val="a2"/>
    <w:link w:val="5"/>
    <w:uiPriority w:val="9"/>
    <w:rsid w:val="000F64D8"/>
    <w:rPr>
      <w:rFonts w:ascii="標楷體" w:eastAsia="標楷體" w:hAnsi="標楷體" w:cstheme="majorBidi"/>
      <w:b/>
      <w:color w:val="000000"/>
      <w:sz w:val="32"/>
      <w:lang w:eastAsia="zh-TW"/>
    </w:rPr>
  </w:style>
  <w:style w:type="character" w:customStyle="1" w:styleId="60">
    <w:name w:val="標題 6 字元"/>
    <w:basedOn w:val="a2"/>
    <w:link w:val="6"/>
    <w:uiPriority w:val="9"/>
    <w:rsid w:val="000F64D8"/>
    <w:rPr>
      <w:rFonts w:ascii="標楷體" w:eastAsia="標楷體" w:hAnsi="標楷體" w:cstheme="majorBidi"/>
      <w:iCs/>
      <w:sz w:val="32"/>
      <w:lang w:eastAsia="zh-TW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Balloon Text"/>
    <w:basedOn w:val="a1"/>
    <w:link w:val="affb"/>
    <w:uiPriority w:val="99"/>
    <w:semiHidden/>
    <w:unhideWhenUsed/>
    <w:rsid w:val="008E357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b">
    <w:name w:val="註解方塊文字 字元"/>
    <w:basedOn w:val="a2"/>
    <w:link w:val="affa"/>
    <w:uiPriority w:val="99"/>
    <w:semiHidden/>
    <w:rsid w:val="008E357C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c">
    <w:name w:val="一般內文"/>
    <w:basedOn w:val="a1"/>
    <w:link w:val="affd"/>
    <w:qFormat/>
    <w:rsid w:val="00C80B54"/>
    <w:pPr>
      <w:spacing w:line="460" w:lineRule="exact"/>
      <w:ind w:leftChars="200" w:left="640" w:firstLine="640"/>
    </w:pPr>
    <w:rPr>
      <w:rFonts w:cs="標楷體"/>
      <w:szCs w:val="32"/>
      <w:lang w:eastAsia="zh-TW"/>
    </w:rPr>
  </w:style>
  <w:style w:type="character" w:customStyle="1" w:styleId="affd">
    <w:name w:val="一般內文 字元"/>
    <w:basedOn w:val="a2"/>
    <w:link w:val="affc"/>
    <w:rsid w:val="00C80B54"/>
    <w:rPr>
      <w:rFonts w:ascii="標楷體" w:eastAsia="標楷體" w:hAnsi="標楷體" w:cs="標楷體"/>
      <w:sz w:val="32"/>
      <w:szCs w:val="32"/>
      <w:lang w:eastAsia="zh-TW"/>
    </w:rPr>
  </w:style>
  <w:style w:type="paragraph" w:customStyle="1" w:styleId="38">
    <w:name w:val="標題3"/>
    <w:basedOn w:val="31"/>
    <w:link w:val="39"/>
    <w:qFormat/>
    <w:rsid w:val="00C80B54"/>
    <w:pPr>
      <w:keepNext w:val="0"/>
      <w:spacing w:beforeLines="50" w:before="120" w:line="480" w:lineRule="exact"/>
      <w:ind w:left="641" w:hanging="641"/>
    </w:pPr>
    <w:rPr>
      <w:rFonts w:cs="標楷體"/>
      <w:bCs w:val="0"/>
      <w:szCs w:val="32"/>
      <w:lang w:eastAsia="zh-TW"/>
    </w:rPr>
  </w:style>
  <w:style w:type="character" w:customStyle="1" w:styleId="39">
    <w:name w:val="標題3 字元"/>
    <w:basedOn w:val="32"/>
    <w:link w:val="38"/>
    <w:rsid w:val="00C80B54"/>
    <w:rPr>
      <w:rFonts w:ascii="標楷體" w:eastAsia="標楷體" w:hAnsi="標楷體" w:cs="標楷體"/>
      <w:b/>
      <w:bCs w:val="0"/>
      <w:color w:val="000000"/>
      <w:sz w:val="32"/>
      <w:szCs w:val="32"/>
      <w:lang w:eastAsia="zh-TW"/>
    </w:rPr>
  </w:style>
  <w:style w:type="paragraph" w:customStyle="1" w:styleId="14">
    <w:name w:val="內文1"/>
    <w:basedOn w:val="a1"/>
    <w:rsid w:val="00964638"/>
    <w:pPr>
      <w:widowControl w:val="0"/>
      <w:spacing w:before="100" w:beforeAutospacing="1" w:after="100" w:afterAutospacing="1"/>
      <w:ind w:left="357" w:firstLineChars="188" w:firstLine="602"/>
    </w:pPr>
    <w:rPr>
      <w:rFonts w:hAnsi="Times New Roman" w:cs="Times New Roman"/>
      <w:kern w:val="2"/>
      <w:szCs w:val="20"/>
      <w:lang w:eastAsia="zh-TW"/>
    </w:rPr>
  </w:style>
  <w:style w:type="paragraph" w:styleId="2a">
    <w:name w:val="toc 2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220"/>
      <w:jc w:val="left"/>
    </w:pPr>
    <w:rPr>
      <w:rFonts w:asciiTheme="minorHAnsi" w:eastAsiaTheme="minorEastAsia" w:hAnsiTheme="minorHAnsi"/>
      <w:sz w:val="22"/>
      <w:lang w:eastAsia="zh-TW"/>
    </w:rPr>
  </w:style>
  <w:style w:type="paragraph" w:styleId="15">
    <w:name w:val="toc 1"/>
    <w:basedOn w:val="a1"/>
    <w:next w:val="a1"/>
    <w:autoRedefine/>
    <w:uiPriority w:val="39"/>
    <w:unhideWhenUsed/>
    <w:qFormat/>
    <w:rsid w:val="007D1398"/>
    <w:pPr>
      <w:tabs>
        <w:tab w:val="right" w:leader="dot" w:pos="9628"/>
      </w:tabs>
      <w:overflowPunct/>
      <w:spacing w:after="100" w:line="276" w:lineRule="auto"/>
      <w:jc w:val="left"/>
    </w:pPr>
    <w:rPr>
      <w:noProof/>
      <w:szCs w:val="32"/>
      <w:lang w:eastAsia="zh-TW"/>
    </w:rPr>
  </w:style>
  <w:style w:type="paragraph" w:styleId="3a">
    <w:name w:val="toc 3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440"/>
      <w:jc w:val="left"/>
    </w:pPr>
    <w:rPr>
      <w:rFonts w:asciiTheme="minorHAnsi" w:eastAsiaTheme="minorEastAsia" w:hAnsiTheme="minorHAnsi"/>
      <w:sz w:val="22"/>
      <w:lang w:eastAsia="zh-TW"/>
    </w:rPr>
  </w:style>
  <w:style w:type="character" w:styleId="affe">
    <w:name w:val="Hyperlink"/>
    <w:basedOn w:val="a2"/>
    <w:uiPriority w:val="99"/>
    <w:unhideWhenUsed/>
    <w:rsid w:val="00EF317D"/>
    <w:rPr>
      <w:color w:val="0000FF" w:themeColor="hyperlink"/>
      <w:u w:val="single"/>
    </w:rPr>
  </w:style>
  <w:style w:type="paragraph" w:styleId="afff">
    <w:name w:val="footnote text"/>
    <w:basedOn w:val="a1"/>
    <w:link w:val="afff0"/>
    <w:uiPriority w:val="99"/>
    <w:unhideWhenUsed/>
    <w:rsid w:val="00314B90"/>
    <w:pPr>
      <w:widowControl w:val="0"/>
      <w:overflowPunct/>
      <w:snapToGrid w:val="0"/>
      <w:spacing w:line="240" w:lineRule="auto"/>
      <w:jc w:val="left"/>
    </w:pPr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customStyle="1" w:styleId="afff0">
    <w:name w:val="註腳文字 字元"/>
    <w:basedOn w:val="a2"/>
    <w:link w:val="afff"/>
    <w:uiPriority w:val="99"/>
    <w:rsid w:val="00314B90"/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styleId="afff1">
    <w:name w:val="footnote reference"/>
    <w:basedOn w:val="a2"/>
    <w:uiPriority w:val="99"/>
    <w:semiHidden/>
    <w:unhideWhenUsed/>
    <w:rsid w:val="00314B90"/>
    <w:rPr>
      <w:vertAlign w:val="superscript"/>
    </w:rPr>
  </w:style>
  <w:style w:type="character" w:customStyle="1" w:styleId="fontstyle01">
    <w:name w:val="fontstyle01"/>
    <w:basedOn w:val="a2"/>
    <w:rsid w:val="00E6115B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styleId="afff2">
    <w:name w:val="annotation reference"/>
    <w:basedOn w:val="a2"/>
    <w:uiPriority w:val="99"/>
    <w:semiHidden/>
    <w:unhideWhenUsed/>
    <w:rsid w:val="00935E20"/>
    <w:rPr>
      <w:sz w:val="18"/>
      <w:szCs w:val="18"/>
    </w:rPr>
  </w:style>
  <w:style w:type="paragraph" w:styleId="afff3">
    <w:name w:val="annotation text"/>
    <w:basedOn w:val="a1"/>
    <w:link w:val="afff4"/>
    <w:uiPriority w:val="99"/>
    <w:unhideWhenUsed/>
    <w:rsid w:val="00935E20"/>
    <w:pPr>
      <w:jc w:val="left"/>
    </w:pPr>
  </w:style>
  <w:style w:type="character" w:customStyle="1" w:styleId="afff4">
    <w:name w:val="註解文字 字元"/>
    <w:basedOn w:val="a2"/>
    <w:link w:val="afff3"/>
    <w:uiPriority w:val="99"/>
    <w:rsid w:val="00935E20"/>
    <w:rPr>
      <w:rFonts w:ascii="標楷體" w:eastAsia="標楷體" w:hAnsi="標楷體"/>
      <w:sz w:val="32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935E20"/>
    <w:rPr>
      <w:b/>
      <w:bCs/>
    </w:rPr>
  </w:style>
  <w:style w:type="character" w:customStyle="1" w:styleId="afff6">
    <w:name w:val="註解主旨 字元"/>
    <w:basedOn w:val="afff4"/>
    <w:link w:val="afff5"/>
    <w:uiPriority w:val="99"/>
    <w:semiHidden/>
    <w:rsid w:val="00935E20"/>
    <w:rPr>
      <w:rFonts w:ascii="標楷體" w:eastAsia="標楷體" w:hAnsi="標楷體"/>
      <w:b/>
      <w:bCs/>
      <w:sz w:val="32"/>
    </w:rPr>
  </w:style>
  <w:style w:type="paragraph" w:styleId="afff7">
    <w:name w:val="Revision"/>
    <w:hidden/>
    <w:uiPriority w:val="99"/>
    <w:semiHidden/>
    <w:rsid w:val="00CB3413"/>
    <w:pPr>
      <w:spacing w:after="0" w:line="240" w:lineRule="auto"/>
    </w:pPr>
    <w:rPr>
      <w:rFonts w:ascii="標楷體" w:eastAsia="標楷體" w:hAnsi="標楷體"/>
      <w:sz w:val="32"/>
    </w:rPr>
  </w:style>
  <w:style w:type="character" w:customStyle="1" w:styleId="fontstyle11">
    <w:name w:val="fontstyle11"/>
    <w:basedOn w:val="a2"/>
    <w:rsid w:val="00046C1B"/>
    <w:rPr>
      <w:rFonts w:ascii="紳w?" w:eastAsia="紳w?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1665"/>
    <w:pPr>
      <w:overflowPunct w:val="0"/>
      <w:spacing w:after="0" w:line="500" w:lineRule="exact"/>
      <w:jc w:val="both"/>
    </w:pPr>
    <w:rPr>
      <w:rFonts w:ascii="標楷體" w:eastAsia="標楷體" w:hAnsi="標楷體"/>
      <w:sz w:val="32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spacing w:before="60" w:line="560" w:lineRule="exact"/>
      <w:ind w:hangingChars="200" w:hanging="200"/>
      <w:outlineLvl w:val="0"/>
    </w:pPr>
    <w:rPr>
      <w:rFonts w:cstheme="majorBidi"/>
      <w:b/>
      <w:bCs/>
      <w:color w:val="000000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1"/>
    </w:pPr>
    <w:rPr>
      <w:rFonts w:cstheme="majorBidi"/>
      <w:b/>
      <w:bCs/>
      <w:color w:val="000000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2"/>
    </w:pPr>
    <w:rPr>
      <w:rFonts w:cstheme="majorBidi"/>
      <w:b/>
      <w:bCs/>
      <w:color w:val="000000"/>
    </w:rPr>
  </w:style>
  <w:style w:type="paragraph" w:styleId="4">
    <w:name w:val="heading 4"/>
    <w:basedOn w:val="a1"/>
    <w:next w:val="a1"/>
    <w:link w:val="40"/>
    <w:uiPriority w:val="9"/>
    <w:unhideWhenUsed/>
    <w:qFormat/>
    <w:rsid w:val="00C94143"/>
    <w:pPr>
      <w:keepNext/>
      <w:spacing w:before="60" w:line="560" w:lineRule="exact"/>
      <w:ind w:left="641" w:hangingChars="200" w:hanging="641"/>
      <w:outlineLvl w:val="3"/>
    </w:pPr>
    <w:rPr>
      <w:rFonts w:cstheme="majorBidi"/>
      <w:b/>
      <w:bCs/>
      <w:iCs/>
      <w:color w:val="000000"/>
    </w:rPr>
  </w:style>
  <w:style w:type="paragraph" w:styleId="5">
    <w:name w:val="heading 5"/>
    <w:basedOn w:val="a1"/>
    <w:next w:val="a1"/>
    <w:link w:val="50"/>
    <w:uiPriority w:val="9"/>
    <w:unhideWhenUsed/>
    <w:qFormat/>
    <w:rsid w:val="000F64D8"/>
    <w:pPr>
      <w:keepNext/>
      <w:spacing w:before="60" w:line="560" w:lineRule="exact"/>
      <w:ind w:leftChars="100" w:left="640" w:hangingChars="100" w:hanging="320"/>
      <w:outlineLvl w:val="4"/>
    </w:pPr>
    <w:rPr>
      <w:rFonts w:cstheme="majorBidi"/>
      <w:b/>
      <w:color w:val="000000"/>
      <w:lang w:eastAsia="zh-TW"/>
    </w:rPr>
  </w:style>
  <w:style w:type="paragraph" w:styleId="6">
    <w:name w:val="heading 6"/>
    <w:basedOn w:val="a1"/>
    <w:next w:val="a1"/>
    <w:link w:val="60"/>
    <w:uiPriority w:val="9"/>
    <w:unhideWhenUsed/>
    <w:qFormat/>
    <w:rsid w:val="000F64D8"/>
    <w:pPr>
      <w:widowControl w:val="0"/>
      <w:spacing w:before="200"/>
      <w:ind w:leftChars="100" w:left="800" w:hangingChars="150" w:hanging="480"/>
      <w:outlineLvl w:val="5"/>
    </w:pPr>
    <w:rPr>
      <w:rFonts w:cstheme="majorBidi"/>
      <w:iCs/>
      <w:lang w:eastAsia="zh-TW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="標楷體" w:eastAsia="標楷體" w:hAnsi="標楷體" w:cstheme="majorBidi"/>
      <w:b/>
      <w:bCs/>
      <w:color w:val="000000"/>
      <w:sz w:val="32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before="60" w:after="300" w:line="560" w:lineRule="exact"/>
      <w:ind w:hangingChars="200" w:hanging="200"/>
      <w:contextualSpacing/>
    </w:pPr>
    <w:rPr>
      <w:rFonts w:cstheme="majorBidi"/>
      <w:b/>
      <w:color w:val="000000"/>
      <w:spacing w:val="5"/>
      <w:kern w:val="28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="標楷體" w:eastAsia="標楷體" w:hAnsi="標楷體" w:cstheme="majorBidi"/>
      <w:b/>
      <w:color w:val="000000"/>
      <w:spacing w:val="5"/>
      <w:kern w:val="28"/>
      <w:sz w:val="3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rsid w:val="00C94143"/>
    <w:rPr>
      <w:rFonts w:ascii="標楷體" w:eastAsia="標楷體" w:hAnsi="標楷體" w:cstheme="majorBidi"/>
      <w:b/>
      <w:bCs/>
      <w:iCs/>
      <w:color w:val="000000"/>
      <w:sz w:val="32"/>
    </w:rPr>
  </w:style>
  <w:style w:type="character" w:customStyle="1" w:styleId="50">
    <w:name w:val="標題 5 字元"/>
    <w:basedOn w:val="a2"/>
    <w:link w:val="5"/>
    <w:uiPriority w:val="9"/>
    <w:rsid w:val="000F64D8"/>
    <w:rPr>
      <w:rFonts w:ascii="標楷體" w:eastAsia="標楷體" w:hAnsi="標楷體" w:cstheme="majorBidi"/>
      <w:b/>
      <w:color w:val="000000"/>
      <w:sz w:val="32"/>
      <w:lang w:eastAsia="zh-TW"/>
    </w:rPr>
  </w:style>
  <w:style w:type="character" w:customStyle="1" w:styleId="60">
    <w:name w:val="標題 6 字元"/>
    <w:basedOn w:val="a2"/>
    <w:link w:val="6"/>
    <w:uiPriority w:val="9"/>
    <w:rsid w:val="000F64D8"/>
    <w:rPr>
      <w:rFonts w:ascii="標楷體" w:eastAsia="標楷體" w:hAnsi="標楷體" w:cstheme="majorBidi"/>
      <w:iCs/>
      <w:sz w:val="32"/>
      <w:lang w:eastAsia="zh-TW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Balloon Text"/>
    <w:basedOn w:val="a1"/>
    <w:link w:val="affb"/>
    <w:uiPriority w:val="99"/>
    <w:semiHidden/>
    <w:unhideWhenUsed/>
    <w:rsid w:val="008E357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b">
    <w:name w:val="註解方塊文字 字元"/>
    <w:basedOn w:val="a2"/>
    <w:link w:val="affa"/>
    <w:uiPriority w:val="99"/>
    <w:semiHidden/>
    <w:rsid w:val="008E357C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c">
    <w:name w:val="一般內文"/>
    <w:basedOn w:val="a1"/>
    <w:link w:val="affd"/>
    <w:qFormat/>
    <w:rsid w:val="00C80B54"/>
    <w:pPr>
      <w:spacing w:line="460" w:lineRule="exact"/>
      <w:ind w:leftChars="200" w:left="640" w:firstLine="640"/>
    </w:pPr>
    <w:rPr>
      <w:rFonts w:cs="標楷體"/>
      <w:szCs w:val="32"/>
      <w:lang w:eastAsia="zh-TW"/>
    </w:rPr>
  </w:style>
  <w:style w:type="character" w:customStyle="1" w:styleId="affd">
    <w:name w:val="一般內文 字元"/>
    <w:basedOn w:val="a2"/>
    <w:link w:val="affc"/>
    <w:rsid w:val="00C80B54"/>
    <w:rPr>
      <w:rFonts w:ascii="標楷體" w:eastAsia="標楷體" w:hAnsi="標楷體" w:cs="標楷體"/>
      <w:sz w:val="32"/>
      <w:szCs w:val="32"/>
      <w:lang w:eastAsia="zh-TW"/>
    </w:rPr>
  </w:style>
  <w:style w:type="paragraph" w:customStyle="1" w:styleId="38">
    <w:name w:val="標題3"/>
    <w:basedOn w:val="31"/>
    <w:link w:val="39"/>
    <w:qFormat/>
    <w:rsid w:val="00C80B54"/>
    <w:pPr>
      <w:keepNext w:val="0"/>
      <w:spacing w:beforeLines="50" w:before="120" w:line="480" w:lineRule="exact"/>
      <w:ind w:left="641" w:hanging="641"/>
    </w:pPr>
    <w:rPr>
      <w:rFonts w:cs="標楷體"/>
      <w:bCs w:val="0"/>
      <w:szCs w:val="32"/>
      <w:lang w:eastAsia="zh-TW"/>
    </w:rPr>
  </w:style>
  <w:style w:type="character" w:customStyle="1" w:styleId="39">
    <w:name w:val="標題3 字元"/>
    <w:basedOn w:val="32"/>
    <w:link w:val="38"/>
    <w:rsid w:val="00C80B54"/>
    <w:rPr>
      <w:rFonts w:ascii="標楷體" w:eastAsia="標楷體" w:hAnsi="標楷體" w:cs="標楷體"/>
      <w:b/>
      <w:bCs w:val="0"/>
      <w:color w:val="000000"/>
      <w:sz w:val="32"/>
      <w:szCs w:val="32"/>
      <w:lang w:eastAsia="zh-TW"/>
    </w:rPr>
  </w:style>
  <w:style w:type="paragraph" w:customStyle="1" w:styleId="14">
    <w:name w:val="內文1"/>
    <w:basedOn w:val="a1"/>
    <w:rsid w:val="00964638"/>
    <w:pPr>
      <w:widowControl w:val="0"/>
      <w:spacing w:before="100" w:beforeAutospacing="1" w:after="100" w:afterAutospacing="1"/>
      <w:ind w:left="357" w:firstLineChars="188" w:firstLine="602"/>
    </w:pPr>
    <w:rPr>
      <w:rFonts w:hAnsi="Times New Roman" w:cs="Times New Roman"/>
      <w:kern w:val="2"/>
      <w:szCs w:val="20"/>
      <w:lang w:eastAsia="zh-TW"/>
    </w:rPr>
  </w:style>
  <w:style w:type="paragraph" w:styleId="2a">
    <w:name w:val="toc 2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220"/>
      <w:jc w:val="left"/>
    </w:pPr>
    <w:rPr>
      <w:rFonts w:asciiTheme="minorHAnsi" w:eastAsiaTheme="minorEastAsia" w:hAnsiTheme="minorHAnsi"/>
      <w:sz w:val="22"/>
      <w:lang w:eastAsia="zh-TW"/>
    </w:rPr>
  </w:style>
  <w:style w:type="paragraph" w:styleId="15">
    <w:name w:val="toc 1"/>
    <w:basedOn w:val="a1"/>
    <w:next w:val="a1"/>
    <w:autoRedefine/>
    <w:uiPriority w:val="39"/>
    <w:unhideWhenUsed/>
    <w:qFormat/>
    <w:rsid w:val="007D1398"/>
    <w:pPr>
      <w:tabs>
        <w:tab w:val="right" w:leader="dot" w:pos="9628"/>
      </w:tabs>
      <w:overflowPunct/>
      <w:spacing w:after="100" w:line="276" w:lineRule="auto"/>
      <w:jc w:val="left"/>
    </w:pPr>
    <w:rPr>
      <w:noProof/>
      <w:szCs w:val="32"/>
      <w:lang w:eastAsia="zh-TW"/>
    </w:rPr>
  </w:style>
  <w:style w:type="paragraph" w:styleId="3a">
    <w:name w:val="toc 3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440"/>
      <w:jc w:val="left"/>
    </w:pPr>
    <w:rPr>
      <w:rFonts w:asciiTheme="minorHAnsi" w:eastAsiaTheme="minorEastAsia" w:hAnsiTheme="minorHAnsi"/>
      <w:sz w:val="22"/>
      <w:lang w:eastAsia="zh-TW"/>
    </w:rPr>
  </w:style>
  <w:style w:type="character" w:styleId="affe">
    <w:name w:val="Hyperlink"/>
    <w:basedOn w:val="a2"/>
    <w:uiPriority w:val="99"/>
    <w:unhideWhenUsed/>
    <w:rsid w:val="00EF317D"/>
    <w:rPr>
      <w:color w:val="0000FF" w:themeColor="hyperlink"/>
      <w:u w:val="single"/>
    </w:rPr>
  </w:style>
  <w:style w:type="paragraph" w:styleId="afff">
    <w:name w:val="footnote text"/>
    <w:basedOn w:val="a1"/>
    <w:link w:val="afff0"/>
    <w:uiPriority w:val="99"/>
    <w:unhideWhenUsed/>
    <w:rsid w:val="00314B90"/>
    <w:pPr>
      <w:widowControl w:val="0"/>
      <w:overflowPunct/>
      <w:snapToGrid w:val="0"/>
      <w:spacing w:line="240" w:lineRule="auto"/>
      <w:jc w:val="left"/>
    </w:pPr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customStyle="1" w:styleId="afff0">
    <w:name w:val="註腳文字 字元"/>
    <w:basedOn w:val="a2"/>
    <w:link w:val="afff"/>
    <w:uiPriority w:val="99"/>
    <w:rsid w:val="00314B90"/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styleId="afff1">
    <w:name w:val="footnote reference"/>
    <w:basedOn w:val="a2"/>
    <w:uiPriority w:val="99"/>
    <w:semiHidden/>
    <w:unhideWhenUsed/>
    <w:rsid w:val="00314B90"/>
    <w:rPr>
      <w:vertAlign w:val="superscript"/>
    </w:rPr>
  </w:style>
  <w:style w:type="character" w:customStyle="1" w:styleId="fontstyle01">
    <w:name w:val="fontstyle01"/>
    <w:basedOn w:val="a2"/>
    <w:rsid w:val="00E6115B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styleId="afff2">
    <w:name w:val="annotation reference"/>
    <w:basedOn w:val="a2"/>
    <w:uiPriority w:val="99"/>
    <w:semiHidden/>
    <w:unhideWhenUsed/>
    <w:rsid w:val="00935E20"/>
    <w:rPr>
      <w:sz w:val="18"/>
      <w:szCs w:val="18"/>
    </w:rPr>
  </w:style>
  <w:style w:type="paragraph" w:styleId="afff3">
    <w:name w:val="annotation text"/>
    <w:basedOn w:val="a1"/>
    <w:link w:val="afff4"/>
    <w:uiPriority w:val="99"/>
    <w:unhideWhenUsed/>
    <w:rsid w:val="00935E20"/>
    <w:pPr>
      <w:jc w:val="left"/>
    </w:pPr>
  </w:style>
  <w:style w:type="character" w:customStyle="1" w:styleId="afff4">
    <w:name w:val="註解文字 字元"/>
    <w:basedOn w:val="a2"/>
    <w:link w:val="afff3"/>
    <w:uiPriority w:val="99"/>
    <w:rsid w:val="00935E20"/>
    <w:rPr>
      <w:rFonts w:ascii="標楷體" w:eastAsia="標楷體" w:hAnsi="標楷體"/>
      <w:sz w:val="32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935E20"/>
    <w:rPr>
      <w:b/>
      <w:bCs/>
    </w:rPr>
  </w:style>
  <w:style w:type="character" w:customStyle="1" w:styleId="afff6">
    <w:name w:val="註解主旨 字元"/>
    <w:basedOn w:val="afff4"/>
    <w:link w:val="afff5"/>
    <w:uiPriority w:val="99"/>
    <w:semiHidden/>
    <w:rsid w:val="00935E20"/>
    <w:rPr>
      <w:rFonts w:ascii="標楷體" w:eastAsia="標楷體" w:hAnsi="標楷體"/>
      <w:b/>
      <w:bCs/>
      <w:sz w:val="32"/>
    </w:rPr>
  </w:style>
  <w:style w:type="paragraph" w:styleId="afff7">
    <w:name w:val="Revision"/>
    <w:hidden/>
    <w:uiPriority w:val="99"/>
    <w:semiHidden/>
    <w:rsid w:val="00CB3413"/>
    <w:pPr>
      <w:spacing w:after="0" w:line="240" w:lineRule="auto"/>
    </w:pPr>
    <w:rPr>
      <w:rFonts w:ascii="標楷體" w:eastAsia="標楷體" w:hAnsi="標楷體"/>
      <w:sz w:val="32"/>
    </w:rPr>
  </w:style>
  <w:style w:type="character" w:customStyle="1" w:styleId="fontstyle11">
    <w:name w:val="fontstyle11"/>
    <w:basedOn w:val="a2"/>
    <w:rsid w:val="00046C1B"/>
    <w:rPr>
      <w:rFonts w:ascii="紳w?" w:eastAsia="紳w?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A74A95-0F2D-496C-81EC-581D102F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python-docx</dc:creator>
  <dc:description>generated by python-docx</dc:description>
  <cp:lastModifiedBy>張簡稜剛</cp:lastModifiedBy>
  <cp:revision>135</cp:revision>
  <cp:lastPrinted>2021-10-22T05:52:00Z</cp:lastPrinted>
  <dcterms:created xsi:type="dcterms:W3CDTF">2021-10-15T00:25:00Z</dcterms:created>
  <dcterms:modified xsi:type="dcterms:W3CDTF">2022-09-20T03:40:00Z</dcterms:modified>
</cp:coreProperties>
</file>