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</w:pPr>
      <w:r>
        <w:t>Le Petit Chaperon Rouge</w:t>
      </w:r>
    </w:p>
    <w:p>
      <w:r>
        <w:br/>
        <w:t>Il était une fois une petite fille de village, la plus jolie qu'on eût su voir ; sa mère en était folle, et sa mère-grand plus folle encore. Cette bonne femme lui fit faire un petit chaperon rouge, qui lui seyait si bien que partout on l'appelait le Petit Chaperon rouge.</w:t>
        <w:br/>
        <w:br/>
        <w:t>Un jour, sa mère, ayant cuit et fait des galettes, lui dit : « Va voir comment se porte ta mère-grand, car on m'a dit qu'elle était malade ; porte-lui une galette et ce petit pot de beurre. »</w:t>
        <w:br/>
        <w:br/>
        <w:t>Le Petit Chaperon rouge partit aussitôt pour aller chez sa mère-grand, qui demeurait dans un autre village. En passant dans un bois, elle rencontra compère le Loup, qui eut bien envie de la manger ; mais il n'osa, à cause de quelques bûcherons qui étaient dans la forêt. Il lui demanda où elle allait. La pauvre enfant, qui ne savait pas qu'il est dangereux de s'arrêter à écouter un loup, lui dit : « Je vais voir ma mère-grand et lui porter une galette avec un petit pot de beurre que ma mère lui envoie. »</w:t>
        <w:br/>
        <w:br/>
        <w:t>« Demeure-t-elle bien loin ? » lui dit le Loup.</w:t>
        <w:br/>
        <w:br/>
        <w:t>« Oh ! oui, » dit le Petit Chaperon rouge, « c'est par-delà le moulin que vous voyez tout là-bas, là-bas, à la première maison du village. »</w:t>
        <w:br/>
        <w:br/>
        <w:t>« Eh bien, » dit le Loup, « je veux l'aller voir aussi ; je m'y en vais par ce chemin-ci, et toi par ce chemin-là, et nous verrons à qui plus tôt y sera. »</w:t>
        <w:br/>
        <w:br/>
        <w:t>Le Loup se mit à courir de toute sa force par le chemin qui était le plus court, et la petite fille s'en alla par le chemin le plus long, s'amusant à cueillir des noisettes, à courir après des papillons, et à faire des bouquets des petites fleurs qu'elle rencontrait.</w:t>
        <w:br/>
        <w:br/>
        <w:t>Le Loup ne fut pas longtemps à arriver à la maison de la mère-grand ; il heurte : toc, toc.</w:t>
        <w:br/>
        <w:br/>
        <w:t>« Qui est là ? »</w:t>
        <w:br/>
        <w:br/>
        <w:t>« C'est votre fille, le Petit Chaperon rouge, » dit le Loup, en contrefaisant sa voix, « qui vous apporte une galette et un petit pot de beurre que ma mère vous envoie. »</w:t>
        <w:br/>
        <w:br/>
        <w:t>La bonne mère-grand, qui était dans son lit, à cause qu'elle se trouvait un peu mal, lui cria : « Tire la chevillette, la bobinette cherra. »</w:t>
        <w:br/>
        <w:br/>
        <w:t>Le Loup tira la chevillette, et la porte s'ouvrit. Il se jeta sur la bonne femme, et la dévora en moins de rien, car il y avait plus de trois jours qu'il n'avait mangé. Ensuite il ferma la porte et s'alla coucher dans le lit de la mère-grand, en attendant le Petit Chaperon rouge, qui, quelque temps après, vint heurter à la porte : toc, toc.</w:t>
        <w:br/>
        <w:br/>
        <w:t>« Qui est là ? »</w:t>
        <w:br/>
        <w:br/>
        <w:t>Le Petit Chaperon rouge, qui entendit la grosse voix du Loup, eut peur d'abord, mais, croyant que sa mère-grand était enrhumée, répondit : « C'est votre fille, le Petit Chaperon rouge, qui vous apporte une galette et un petit pot de beurre que ma mère vous envoie. »</w:t>
        <w:br/>
        <w:br/>
        <w:t>Le Loup lui cria, en adoucissant un peu sa voix : « Tire la chevillette, la bobinette cherra. »</w:t>
        <w:br/>
        <w:br/>
        <w:t>Le Petit Chaperon rouge tira la chevillette, et la porte s'ouvrit.</w:t>
        <w:br/>
        <w:br/>
        <w:t>Le Loup, la voyant entrer, lui dit, en se cachant dans le lit sous la couverture : « Mets la galette et le petit pot de beurre sur la huche, et viens te coucher avec moi. »</w:t>
        <w:br/>
        <w:br/>
        <w:t>Le Petit Chaperon rouge se déshabille et va se mettre dans le lit, où elle est bien étonnée de voir comment sa mère-grand est faite en son déshabillé. Elle lui dit : « Ma mère-grand, que vous avez de grands bras ! »</w:t>
        <w:br/>
        <w:br/>
        <w:t>« C'est pour mieux t'embrasser, ma fille. »</w:t>
        <w:br/>
        <w:br/>
        <w:t>« Ma mère-grand, que vous avez de grandes jambes ! »</w:t>
        <w:br/>
        <w:br/>
        <w:t>« C'est pour mieux courir, mon enfant. »</w:t>
        <w:br/>
        <w:br/>
        <w:t>« Ma mère-grand, que vous avez de grandes oreilles ! »</w:t>
        <w:br/>
        <w:br/>
        <w:t>« C'est pour mieux écouter, mon enfant. »</w:t>
        <w:br/>
        <w:br/>
        <w:t>« Ma mère-grand, que vous avez de grands yeux ! »</w:t>
        <w:br/>
        <w:br/>
        <w:t>« C'est pour mieux voir, mon enfant. »</w:t>
        <w:br/>
        <w:br/>
        <w:t>« Ma mère-grand, que vous avez de grandes dents ! »</w:t>
        <w:br/>
        <w:br/>
        <w:t>« C'est pour te manger. »</w:t>
        <w:br/>
        <w:br/>
        <w:t>Et en disant ces mots, ce méchant Loup se jeta sur le Petit Chaperon rouge, et la mangea.</w:t>
        <w:br/>
      </w:r>
    </w:p>
    <w:p>
      <w:r>
        <w:t>Il pleuvait beaucoup ce jour-là.</w:t>
      </w:r>
      <w:r>
        <w:t xml:space="preserve"> Les gouttes de pluie tombaient sans cesse, rendant la forêt encore plus mystérieuse.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