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Business Report Template</w:t>
      </w:r>
    </w:p>
    <w:p>
      <w:pPr>
        <w:pStyle w:val="Heading1"/>
        <w:jc w:val="center"/>
      </w:pPr>
      <w:r>
        <w:t>Quarterly Performance Analysis</w:t>
      </w:r>
    </w:p>
    <w:p>
      <w:r>
        <w:t>Lorem ipsum dolor sit amet, consectetur adipiscing elit. Sed do eiusmod tempor incididunt ut labore et dolore magna aliqua. Ut enim ad minim veniam, quis nostrud exercitation ullamco laboris nisi ut aliquip ex ea commodo consequat.</w:t>
      </w:r>
    </w:p>
    <w:p/>
    <w:p>
      <w:pPr>
        <w:pStyle w:val="Heading2"/>
      </w:pPr>
      <w:r>
        <w:t>Executive Summary</w:t>
      </w:r>
    </w:p>
    <w:p>
      <w:r>
        <w:t>Duis aute irure dolor in reprehenderit in voluptate velit esse cillum dolore eu fugiat nulla pariatur. Excepteur sint occaecat cupidatat non proident, sunt in culpa qui officia deserunt mollit anim id est laborum.</w:t>
      </w:r>
    </w:p>
    <w:p>
      <w:r>
        <w:t>Sed ut perspiciatis unde omnis iste natus error sit voluptatem accusantium doloremque laudantium, totam rem aperiam, eaque ipsa quae ab illo inventore veritatis et quasi architecto beatae vitae dicta sunt explicabo.</w:t>
      </w:r>
    </w:p>
    <w:p/>
    <w:p>
      <w:pPr>
        <w:pStyle w:val="Heading2"/>
      </w:pPr>
      <w:r>
        <w:t>Quarterly Financial Data</w:t>
      </w:r>
    </w:p>
    <w:p>
      <w:r>
        <w:t>The following table contains our quarterly performance metrics:</w:t>
      </w:r>
    </w:p>
    <w:p/>
    <w:p>
      <w:pPr>
        <w:jc w:val="center"/>
      </w:pPr>
      <w:r>
        <w:t>{{QUARTERLY_DATA}}</w:t>
      </w:r>
    </w:p>
    <w:p/>
    <w:p>
      <w:pPr>
        <w:pStyle w:val="Heading2"/>
      </w:pPr>
      <w:r>
        <w:t>Product Analysis</w:t>
      </w:r>
    </w:p>
    <w:p>
      <w:r>
        <w:t>Below is our detailed product performance and inventory status:</w:t>
      </w:r>
    </w:p>
    <w:p/>
    <w:p>
      <w:pPr>
        <w:jc w:val="center"/>
      </w:pPr>
      <w:r>
        <w:t>{{PRODUCT_DATA}}</w:t>
      </w:r>
    </w:p>
    <w:p/>
    <w:p>
      <w:pPr>
        <w:pStyle w:val="Heading2"/>
      </w:pPr>
      <w:r>
        <w:t>Conclusions</w:t>
      </w:r>
    </w:p>
    <w:p>
      <w:r>
        <w:t>Nemo enim ipsam voluptatem quia voluptas sit aspernatur aut odit aut fugit, sed quia consequuntur magni dolores eos qui ratione voluptatem sequi nesciunt.</w:t>
      </w:r>
    </w:p>
    <w:p>
      <w:r>
        <w:t>At vero eos et accusamus et iusto odio dignissimos ducimus qui blanditiis praesentibus voluptatum deleniti atque corrupti quos dolores et quas molestias excepturi sint occaecati cupiditate non provident.</w:t>
      </w:r>
    </w:p>
    <w:p/>
    <w:p>
      <w:pPr>
        <w:jc w:val="center"/>
      </w:pPr>
      <w:r>
        <w:t>---</w:t>
      </w:r>
    </w:p>
    <w:p>
      <w:pPr>
        <w:jc w:val="center"/>
      </w:pPr>
      <w:r>
        <w:t>Generated with docdocgo • Business Intelligence Team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Arial" w:hAnsi="Arial"/>
      <w:sz w:val="15"/>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