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305" w14:textId="77777777" w:rsidR="00E36371" w:rsidRPr="00E8698A" w:rsidRDefault="00E36371" w:rsidP="00E8698A"/>
    <w:sectPr w:rsidR="00E36371" w:rsidRPr="00E8698A" w:rsidSect="00034616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9941" w14:textId="77777777" w:rsidR="000244FE" w:rsidRDefault="000244FE" w:rsidP="00E8698A">
      <w:pPr>
        <w:spacing w:after="0" w:line="240" w:lineRule="auto"/>
      </w:pPr>
      <w:r>
        <w:separator/>
      </w:r>
    </w:p>
  </w:endnote>
  <w:endnote w:type="continuationSeparator" w:id="0">
    <w:p w14:paraId="17E6F8D0" w14:textId="77777777" w:rsidR="000244FE" w:rsidRDefault="000244FE" w:rsidP="00E8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9"/>
      </w:rPr>
      <w:id w:val="-2141563398"/>
      <w:docPartObj>
        <w:docPartGallery w:val="Page Numbers (Bottom of Page)"/>
        <w:docPartUnique/>
      </w:docPartObj>
    </w:sdtPr>
    <w:sdtContent>
      <w:p w14:paraId="2A4957BA" w14:textId="434B530E" w:rsidR="00E8698A" w:rsidRDefault="00E8698A" w:rsidP="00D73794">
        <w:pPr>
          <w:pStyle w:val="a7"/>
          <w:framePr w:wrap="none" w:vAnchor="text" w:hAnchor="margin" w:xAlign="center" w:y="1"/>
          <w:rPr>
            <w:rStyle w:val="aff9"/>
          </w:rPr>
        </w:pPr>
        <w:r>
          <w:rPr>
            <w:rStyle w:val="aff9"/>
          </w:rPr>
          <w:fldChar w:fldCharType="begin"/>
        </w:r>
        <w:r>
          <w:rPr>
            <w:rStyle w:val="aff9"/>
          </w:rPr>
          <w:instrText xml:space="preserve"> PAGE </w:instrText>
        </w:r>
        <w:r>
          <w:rPr>
            <w:rStyle w:val="aff9"/>
          </w:rPr>
          <w:fldChar w:fldCharType="end"/>
        </w:r>
      </w:p>
    </w:sdtContent>
  </w:sdt>
  <w:p w14:paraId="4F0BF26B" w14:textId="77777777" w:rsidR="00E8698A" w:rsidRDefault="00E869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9"/>
      </w:rPr>
      <w:id w:val="-352416134"/>
      <w:docPartObj>
        <w:docPartGallery w:val="Page Numbers (Bottom of Page)"/>
        <w:docPartUnique/>
      </w:docPartObj>
    </w:sdtPr>
    <w:sdtContent>
      <w:p w14:paraId="5E578771" w14:textId="7C673D22" w:rsidR="00E8698A" w:rsidRDefault="00E8698A" w:rsidP="00D73794">
        <w:pPr>
          <w:pStyle w:val="a7"/>
          <w:framePr w:wrap="none" w:vAnchor="text" w:hAnchor="margin" w:xAlign="center" w:y="1"/>
          <w:rPr>
            <w:rStyle w:val="aff9"/>
          </w:rPr>
        </w:pPr>
        <w:r>
          <w:rPr>
            <w:rStyle w:val="aff9"/>
          </w:rPr>
          <w:fldChar w:fldCharType="begin"/>
        </w:r>
        <w:r>
          <w:rPr>
            <w:rStyle w:val="aff9"/>
          </w:rPr>
          <w:instrText xml:space="preserve"> PAGE </w:instrText>
        </w:r>
        <w:r>
          <w:rPr>
            <w:rStyle w:val="aff9"/>
          </w:rPr>
          <w:fldChar w:fldCharType="separate"/>
        </w:r>
        <w:r>
          <w:rPr>
            <w:rStyle w:val="aff9"/>
            <w:noProof/>
          </w:rPr>
          <w:t>1</w:t>
        </w:r>
        <w:r>
          <w:rPr>
            <w:rStyle w:val="aff9"/>
          </w:rPr>
          <w:fldChar w:fldCharType="end"/>
        </w:r>
      </w:p>
    </w:sdtContent>
  </w:sdt>
  <w:p w14:paraId="2EE6CC29" w14:textId="77777777" w:rsidR="00E8698A" w:rsidRDefault="00E869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67B" w14:textId="77777777" w:rsidR="000244FE" w:rsidRDefault="000244FE" w:rsidP="00E8698A">
      <w:pPr>
        <w:spacing w:after="0" w:line="240" w:lineRule="auto"/>
      </w:pPr>
      <w:r>
        <w:separator/>
      </w:r>
    </w:p>
  </w:footnote>
  <w:footnote w:type="continuationSeparator" w:id="0">
    <w:p w14:paraId="6E4DDF28" w14:textId="77777777" w:rsidR="000244FE" w:rsidRDefault="000244FE" w:rsidP="00E8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44FE"/>
    <w:rsid w:val="00034616"/>
    <w:rsid w:val="0006063C"/>
    <w:rsid w:val="0015074B"/>
    <w:rsid w:val="0029639D"/>
    <w:rsid w:val="00326F90"/>
    <w:rsid w:val="00AA1D8D"/>
    <w:rsid w:val="00B47730"/>
    <w:rsid w:val="00CB0664"/>
    <w:rsid w:val="00E36371"/>
    <w:rsid w:val="00E869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7240C"/>
  <w14:defaultImageDpi w14:val="300"/>
  <w15:docId w15:val="{0CF53A95-2812-B54A-A051-BC0EF0DC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page number"/>
    <w:basedOn w:val="a2"/>
    <w:uiPriority w:val="99"/>
    <w:semiHidden/>
    <w:unhideWhenUsed/>
    <w:rsid w:val="00E86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SanbomSu</cp:lastModifiedBy>
  <cp:revision>2</cp:revision>
  <dcterms:created xsi:type="dcterms:W3CDTF">2013-12-23T23:15:00Z</dcterms:created>
  <dcterms:modified xsi:type="dcterms:W3CDTF">2021-07-26T11:31:00Z</dcterms:modified>
  <cp:category/>
</cp:coreProperties>
</file>